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191" w:rsidRPr="00930AB0" w:rsidRDefault="00E35191" w:rsidP="00E3519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930AB0">
        <w:rPr>
          <w:rFonts w:ascii="Tahoma" w:hAnsi="Tahoma" w:cs="Tahoma"/>
          <w:b/>
          <w:bCs/>
          <w:szCs w:val="20"/>
        </w:rPr>
        <w:t>ДОГОВОР</w:t>
      </w:r>
    </w:p>
    <w:p w:rsidR="00E35191" w:rsidRPr="00930AB0" w:rsidRDefault="00E35191" w:rsidP="00E3519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b/>
          <w:bCs/>
          <w:szCs w:val="20"/>
        </w:rPr>
        <w:t xml:space="preserve">на оказание </w:t>
      </w:r>
      <w:proofErr w:type="spellStart"/>
      <w:r w:rsidRPr="00930AB0">
        <w:rPr>
          <w:rFonts w:ascii="Tahoma" w:hAnsi="Tahoma" w:cs="Tahoma"/>
          <w:b/>
          <w:bCs/>
          <w:szCs w:val="20"/>
        </w:rPr>
        <w:t>клининговых</w:t>
      </w:r>
      <w:proofErr w:type="spellEnd"/>
      <w:r w:rsidRPr="00930AB0">
        <w:rPr>
          <w:rFonts w:ascii="Tahoma" w:hAnsi="Tahoma" w:cs="Tahoma"/>
          <w:b/>
          <w:bCs/>
          <w:szCs w:val="20"/>
        </w:rPr>
        <w:t xml:space="preserve"> услуг</w:t>
      </w:r>
    </w:p>
    <w:p w:rsidR="00E35191" w:rsidRPr="00930AB0" w:rsidRDefault="00E35191" w:rsidP="00E351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E35191" w:rsidRPr="00930AB0" w:rsidRDefault="00E35191" w:rsidP="00E351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proofErr w:type="spellStart"/>
      <w:r w:rsidRPr="00930AB0">
        <w:rPr>
          <w:rFonts w:ascii="Tahoma" w:hAnsi="Tahoma" w:cs="Tahoma"/>
          <w:szCs w:val="20"/>
        </w:rPr>
        <w:t>г.</w:t>
      </w:r>
      <w:r>
        <w:rPr>
          <w:rFonts w:ascii="Tahoma" w:hAnsi="Tahoma" w:cs="Tahoma"/>
          <w:szCs w:val="20"/>
        </w:rPr>
        <w:t>Киров</w:t>
      </w:r>
      <w:proofErr w:type="spellEnd"/>
      <w:r>
        <w:rPr>
          <w:rFonts w:ascii="Tahoma" w:hAnsi="Tahoma" w:cs="Tahoma"/>
          <w:szCs w:val="20"/>
        </w:rPr>
        <w:t xml:space="preserve">              </w:t>
      </w:r>
      <w:r w:rsidRPr="00930AB0">
        <w:rPr>
          <w:rFonts w:ascii="Tahoma" w:hAnsi="Tahoma" w:cs="Tahoma"/>
          <w:szCs w:val="20"/>
        </w:rPr>
        <w:t xml:space="preserve"> </w:t>
      </w:r>
      <w:r w:rsidRPr="00930AB0">
        <w:rPr>
          <w:rFonts w:ascii="Tahoma" w:hAnsi="Tahoma" w:cs="Tahoma"/>
          <w:szCs w:val="20"/>
        </w:rPr>
        <w:tab/>
      </w:r>
      <w:r w:rsidRPr="00930AB0">
        <w:rPr>
          <w:rFonts w:ascii="Tahoma" w:hAnsi="Tahoma" w:cs="Tahoma"/>
          <w:szCs w:val="20"/>
        </w:rPr>
        <w:tab/>
      </w:r>
      <w:r w:rsidRPr="00930AB0">
        <w:rPr>
          <w:rFonts w:ascii="Tahoma" w:hAnsi="Tahoma" w:cs="Tahoma"/>
          <w:szCs w:val="20"/>
        </w:rPr>
        <w:tab/>
      </w:r>
      <w:r w:rsidRPr="00930AB0">
        <w:rPr>
          <w:rFonts w:ascii="Tahoma" w:hAnsi="Tahoma" w:cs="Tahoma"/>
          <w:szCs w:val="20"/>
        </w:rPr>
        <w:tab/>
      </w:r>
      <w:r w:rsidRPr="00930AB0">
        <w:rPr>
          <w:rFonts w:ascii="Tahoma" w:hAnsi="Tahoma" w:cs="Tahoma"/>
          <w:szCs w:val="20"/>
        </w:rPr>
        <w:tab/>
      </w:r>
      <w:r w:rsidRPr="00930AB0">
        <w:rPr>
          <w:rFonts w:ascii="Tahoma" w:hAnsi="Tahoma" w:cs="Tahoma"/>
          <w:szCs w:val="20"/>
        </w:rPr>
        <w:tab/>
      </w:r>
      <w:r w:rsidRPr="00930AB0">
        <w:rPr>
          <w:rFonts w:ascii="Tahoma" w:hAnsi="Tahoma" w:cs="Tahoma"/>
          <w:szCs w:val="20"/>
        </w:rPr>
        <w:tab/>
      </w:r>
      <w:r w:rsidRPr="00930AB0">
        <w:rPr>
          <w:rFonts w:ascii="Tahoma" w:hAnsi="Tahoma" w:cs="Tahoma"/>
          <w:szCs w:val="20"/>
        </w:rPr>
        <w:tab/>
        <w:t>«___</w:t>
      </w:r>
      <w:proofErr w:type="gramStart"/>
      <w:r w:rsidRPr="00930AB0">
        <w:rPr>
          <w:rFonts w:ascii="Tahoma" w:hAnsi="Tahoma" w:cs="Tahoma"/>
          <w:szCs w:val="20"/>
        </w:rPr>
        <w:t>_»_</w:t>
      </w:r>
      <w:proofErr w:type="gramEnd"/>
      <w:r w:rsidRPr="00930AB0">
        <w:rPr>
          <w:rFonts w:ascii="Tahoma" w:hAnsi="Tahoma" w:cs="Tahoma"/>
          <w:szCs w:val="20"/>
        </w:rPr>
        <w:t xml:space="preserve">____________20__ г.                                                                                    </w:t>
      </w:r>
    </w:p>
    <w:p w:rsidR="00E35191" w:rsidRPr="00930AB0" w:rsidRDefault="00E35191" w:rsidP="00E3519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:rsidR="00E35191" w:rsidRPr="00930AB0" w:rsidRDefault="00E35191" w:rsidP="00E3519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:rsidR="00E35191" w:rsidRPr="00930AB0" w:rsidRDefault="00E35191" w:rsidP="00E351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b/>
          <w:bCs/>
          <w:szCs w:val="20"/>
        </w:rPr>
        <w:t>Акционерное общество «</w:t>
      </w:r>
      <w:proofErr w:type="spellStart"/>
      <w:r>
        <w:rPr>
          <w:rFonts w:ascii="Tahoma" w:hAnsi="Tahoma" w:cs="Tahoma"/>
          <w:b/>
          <w:bCs/>
          <w:szCs w:val="20"/>
        </w:rPr>
        <w:t>Энергосбы</w:t>
      </w:r>
      <w:r w:rsidRPr="00930AB0">
        <w:rPr>
          <w:rFonts w:ascii="Tahoma" w:hAnsi="Tahoma" w:cs="Tahoma"/>
          <w:b/>
          <w:bCs/>
          <w:szCs w:val="20"/>
        </w:rPr>
        <w:t>Т</w:t>
      </w:r>
      <w:proofErr w:type="spellEnd"/>
      <w:r w:rsidRPr="00930AB0">
        <w:rPr>
          <w:rFonts w:ascii="Tahoma" w:hAnsi="Tahoma" w:cs="Tahoma"/>
          <w:b/>
          <w:bCs/>
          <w:szCs w:val="20"/>
        </w:rPr>
        <w:t xml:space="preserve"> Плюс» (АО «</w:t>
      </w:r>
      <w:proofErr w:type="spellStart"/>
      <w:r>
        <w:rPr>
          <w:rFonts w:ascii="Tahoma" w:hAnsi="Tahoma" w:cs="Tahoma"/>
          <w:b/>
          <w:bCs/>
          <w:szCs w:val="20"/>
        </w:rPr>
        <w:t>Энергосбы</w:t>
      </w:r>
      <w:r w:rsidRPr="00930AB0">
        <w:rPr>
          <w:rFonts w:ascii="Tahoma" w:hAnsi="Tahoma" w:cs="Tahoma"/>
          <w:b/>
          <w:bCs/>
          <w:szCs w:val="20"/>
        </w:rPr>
        <w:t>Т</w:t>
      </w:r>
      <w:proofErr w:type="spellEnd"/>
      <w:r w:rsidRPr="00930AB0">
        <w:rPr>
          <w:rFonts w:ascii="Tahoma" w:hAnsi="Tahoma" w:cs="Tahoma"/>
          <w:b/>
          <w:bCs/>
          <w:szCs w:val="20"/>
        </w:rPr>
        <w:t xml:space="preserve"> Плюс»),</w:t>
      </w:r>
      <w:r w:rsidRPr="00930AB0">
        <w:rPr>
          <w:rFonts w:ascii="Tahoma" w:hAnsi="Tahoma" w:cs="Tahoma"/>
          <w:szCs w:val="20"/>
        </w:rPr>
        <w:t xml:space="preserve"> именуемое в дальнейшем </w:t>
      </w:r>
      <w:r w:rsidRPr="00930AB0">
        <w:rPr>
          <w:rFonts w:ascii="Tahoma" w:hAnsi="Tahoma" w:cs="Tahoma"/>
          <w:b/>
          <w:szCs w:val="20"/>
        </w:rPr>
        <w:t>«Заказчик»</w:t>
      </w:r>
      <w:r w:rsidRPr="00930AB0">
        <w:rPr>
          <w:rFonts w:ascii="Tahoma" w:hAnsi="Tahoma" w:cs="Tahoma"/>
          <w:szCs w:val="20"/>
        </w:rPr>
        <w:t xml:space="preserve">, в лице </w:t>
      </w:r>
      <w:r>
        <w:rPr>
          <w:rFonts w:ascii="Tahoma" w:hAnsi="Tahoma" w:cs="Tahoma"/>
          <w:szCs w:val="20"/>
        </w:rPr>
        <w:t xml:space="preserve">директора Кировского филиала Коромыслова Юрия </w:t>
      </w:r>
      <w:proofErr w:type="gramStart"/>
      <w:r>
        <w:rPr>
          <w:rFonts w:ascii="Tahoma" w:hAnsi="Tahoma" w:cs="Tahoma"/>
          <w:szCs w:val="20"/>
        </w:rPr>
        <w:t>Борисовича</w:t>
      </w:r>
      <w:r w:rsidRPr="00930AB0">
        <w:rPr>
          <w:rFonts w:ascii="Tahoma" w:hAnsi="Tahoma" w:cs="Tahoma"/>
          <w:szCs w:val="20"/>
        </w:rPr>
        <w:t>,  действующего</w:t>
      </w:r>
      <w:proofErr w:type="gramEnd"/>
      <w:r w:rsidRPr="00930AB0">
        <w:rPr>
          <w:rFonts w:ascii="Tahoma" w:hAnsi="Tahoma" w:cs="Tahoma"/>
          <w:szCs w:val="20"/>
        </w:rPr>
        <w:t xml:space="preserve"> на основании доверенности  от </w:t>
      </w:r>
      <w:r>
        <w:rPr>
          <w:rFonts w:ascii="Tahoma" w:hAnsi="Tahoma" w:cs="Tahoma"/>
          <w:szCs w:val="20"/>
        </w:rPr>
        <w:t>18.08.202</w:t>
      </w:r>
      <w:r w:rsidRPr="00930AB0">
        <w:rPr>
          <w:rFonts w:ascii="Tahoma" w:hAnsi="Tahoma" w:cs="Tahoma"/>
          <w:szCs w:val="20"/>
        </w:rPr>
        <w:t>2г., с одной стороны, и</w:t>
      </w:r>
    </w:p>
    <w:p w:rsidR="00E35191" w:rsidRPr="00930AB0" w:rsidRDefault="00E35191" w:rsidP="00E351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b/>
          <w:bCs/>
          <w:szCs w:val="20"/>
        </w:rPr>
        <w:t>____________________________________</w:t>
      </w:r>
      <w:proofErr w:type="gramStart"/>
      <w:r w:rsidRPr="00930AB0">
        <w:rPr>
          <w:rFonts w:ascii="Tahoma" w:hAnsi="Tahoma" w:cs="Tahoma"/>
          <w:b/>
          <w:bCs/>
          <w:szCs w:val="20"/>
        </w:rPr>
        <w:t>_(</w:t>
      </w:r>
      <w:proofErr w:type="gramEnd"/>
      <w:r w:rsidRPr="00930AB0">
        <w:rPr>
          <w:rFonts w:ascii="Tahoma" w:hAnsi="Tahoma" w:cs="Tahoma"/>
          <w:b/>
          <w:bCs/>
          <w:szCs w:val="20"/>
        </w:rPr>
        <w:t>______________),</w:t>
      </w:r>
      <w:r w:rsidRPr="00930AB0">
        <w:rPr>
          <w:rFonts w:ascii="Tahoma" w:hAnsi="Tahoma" w:cs="Tahoma"/>
          <w:szCs w:val="20"/>
        </w:rPr>
        <w:t xml:space="preserve"> именуемое в дальнейшем </w:t>
      </w:r>
      <w:r w:rsidRPr="00930AB0">
        <w:rPr>
          <w:rFonts w:ascii="Tahoma" w:hAnsi="Tahoma" w:cs="Tahoma"/>
          <w:b/>
          <w:szCs w:val="20"/>
        </w:rPr>
        <w:t>«Исполнитель»</w:t>
      </w:r>
      <w:r w:rsidRPr="00930AB0">
        <w:rPr>
          <w:rFonts w:ascii="Tahoma" w:hAnsi="Tahoma" w:cs="Tahoma"/>
          <w:szCs w:val="20"/>
        </w:rPr>
        <w:t>, в лице _______________________________________________, действующего на основании ___________________, с другой стороны, вместе именуемые «Стороны», заключили настоящий договор, далее по тексту «Договор», о нижеследующем:</w:t>
      </w:r>
    </w:p>
    <w:p w:rsidR="00E35191" w:rsidRPr="00930AB0" w:rsidRDefault="00E35191" w:rsidP="00E351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E35191" w:rsidRPr="00930AB0" w:rsidRDefault="00E35191" w:rsidP="00E35191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Предмет Договора</w:t>
      </w:r>
    </w:p>
    <w:p w:rsidR="00E35191" w:rsidRPr="00930AB0" w:rsidRDefault="00E35191" w:rsidP="00E35191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Испол</w:t>
      </w:r>
      <w:r>
        <w:rPr>
          <w:rFonts w:ascii="Tahoma" w:hAnsi="Tahoma" w:cs="Tahoma"/>
          <w:szCs w:val="20"/>
        </w:rPr>
        <w:t>нитель о</w:t>
      </w:r>
      <w:r w:rsidRPr="00930AB0">
        <w:rPr>
          <w:rFonts w:ascii="Tahoma" w:hAnsi="Tahoma" w:cs="Tahoma"/>
          <w:szCs w:val="20"/>
        </w:rPr>
        <w:t xml:space="preserve">бязуется оказывать </w:t>
      </w:r>
      <w:proofErr w:type="spellStart"/>
      <w:r w:rsidRPr="00930AB0">
        <w:rPr>
          <w:rFonts w:ascii="Tahoma" w:hAnsi="Tahoma" w:cs="Tahoma"/>
          <w:szCs w:val="20"/>
        </w:rPr>
        <w:t>клининговые</w:t>
      </w:r>
      <w:proofErr w:type="spellEnd"/>
      <w:r w:rsidRPr="00930AB0">
        <w:rPr>
          <w:rFonts w:ascii="Tahoma" w:hAnsi="Tahoma" w:cs="Tahoma"/>
          <w:szCs w:val="20"/>
        </w:rPr>
        <w:t xml:space="preserve"> услуги (далее по тексту - «Услуги»), в соответствии с </w:t>
      </w:r>
      <w:r>
        <w:rPr>
          <w:rFonts w:ascii="Tahoma" w:hAnsi="Tahoma" w:cs="Tahoma"/>
          <w:szCs w:val="20"/>
        </w:rPr>
        <w:t>Техническим з</w:t>
      </w:r>
      <w:r w:rsidRPr="00930AB0">
        <w:rPr>
          <w:rFonts w:ascii="Tahoma" w:hAnsi="Tahoma" w:cs="Tahoma"/>
          <w:szCs w:val="20"/>
        </w:rPr>
        <w:t>аданием Заказчика (далее – Задание,</w:t>
      </w:r>
      <w:r>
        <w:rPr>
          <w:rFonts w:ascii="Tahoma" w:hAnsi="Tahoma" w:cs="Tahoma"/>
          <w:szCs w:val="20"/>
        </w:rPr>
        <w:t xml:space="preserve"> Приложение №1</w:t>
      </w:r>
      <w:r w:rsidRPr="00930AB0">
        <w:rPr>
          <w:rFonts w:ascii="Tahoma" w:hAnsi="Tahoma" w:cs="Tahoma"/>
          <w:szCs w:val="20"/>
        </w:rPr>
        <w:t>) в объеме и с периодичностью), определенными настоящим Договором</w:t>
      </w:r>
      <w:r>
        <w:rPr>
          <w:rFonts w:ascii="Tahoma" w:hAnsi="Tahoma" w:cs="Tahoma"/>
          <w:szCs w:val="20"/>
        </w:rPr>
        <w:t xml:space="preserve"> и по Заявкам Заказчика (Приложение № 3 к Заданию)</w:t>
      </w:r>
      <w:r w:rsidRPr="00930AB0">
        <w:rPr>
          <w:rFonts w:ascii="Tahoma" w:hAnsi="Tahoma" w:cs="Tahoma"/>
          <w:szCs w:val="20"/>
        </w:rPr>
        <w:t xml:space="preserve">, а Заказчик </w:t>
      </w:r>
      <w:r>
        <w:rPr>
          <w:rFonts w:ascii="Tahoma" w:hAnsi="Tahoma" w:cs="Tahoma"/>
          <w:szCs w:val="20"/>
        </w:rPr>
        <w:t>о</w:t>
      </w:r>
      <w:r w:rsidRPr="00930AB0">
        <w:rPr>
          <w:rFonts w:ascii="Tahoma" w:hAnsi="Tahoma" w:cs="Tahoma"/>
          <w:szCs w:val="20"/>
        </w:rPr>
        <w:t xml:space="preserve">бязуется принять их и оплатить обусловленную Договором цену в порядке и на условиях, предусмотренных настоящим Договором. </w:t>
      </w:r>
    </w:p>
    <w:p w:rsidR="00E35191" w:rsidRPr="00930AB0" w:rsidRDefault="00E35191" w:rsidP="00E35191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Целью оказания Услуг по настоящему Договору является обеспечение комплексной уборки Объектов Заказчика.  </w:t>
      </w:r>
    </w:p>
    <w:p w:rsidR="00E35191" w:rsidRPr="00930AB0" w:rsidRDefault="00E35191" w:rsidP="00E35191">
      <w:pPr>
        <w:widowControl w:val="0"/>
        <w:numPr>
          <w:ilvl w:val="1"/>
          <w:numId w:val="5"/>
        </w:numPr>
        <w:tabs>
          <w:tab w:val="clear" w:pos="1866"/>
          <w:tab w:val="num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Услуги по настоящему Договору оказываются для нужд </w:t>
      </w:r>
      <w:r>
        <w:rPr>
          <w:rFonts w:ascii="Tahoma" w:hAnsi="Tahoma" w:cs="Tahoma"/>
          <w:szCs w:val="20"/>
        </w:rPr>
        <w:t>Кировского ф</w:t>
      </w:r>
      <w:r w:rsidRPr="00930AB0">
        <w:rPr>
          <w:rFonts w:ascii="Tahoma" w:hAnsi="Tahoma" w:cs="Tahoma"/>
          <w:szCs w:val="20"/>
        </w:rPr>
        <w:t>илиала по адресам</w:t>
      </w:r>
      <w:r>
        <w:rPr>
          <w:rFonts w:ascii="Tahoma" w:hAnsi="Tahoma" w:cs="Tahoma"/>
          <w:szCs w:val="20"/>
        </w:rPr>
        <w:t>, указанным</w:t>
      </w:r>
      <w:r w:rsidRPr="00FB2DEA">
        <w:t xml:space="preserve"> </w:t>
      </w:r>
      <w:proofErr w:type="spellStart"/>
      <w:r w:rsidRPr="00FB2DEA">
        <w:rPr>
          <w:rFonts w:ascii="Tahoma" w:hAnsi="Tahoma" w:cs="Tahoma"/>
          <w:szCs w:val="20"/>
        </w:rPr>
        <w:t>указанным</w:t>
      </w:r>
      <w:proofErr w:type="spellEnd"/>
      <w:r w:rsidRPr="00FB2DEA">
        <w:rPr>
          <w:rFonts w:ascii="Tahoma" w:hAnsi="Tahoma" w:cs="Tahoma"/>
          <w:szCs w:val="20"/>
        </w:rPr>
        <w:t xml:space="preserve"> в Приложение № 1 к Заданию с «Площади убираемых помещений, объемы услуг» (далее – Объекты). </w:t>
      </w:r>
      <w:r w:rsidRPr="00930AB0">
        <w:rPr>
          <w:rFonts w:ascii="Tahoma" w:hAnsi="Tahoma" w:cs="Tahoma"/>
          <w:szCs w:val="20"/>
        </w:rPr>
        <w:t xml:space="preserve"> </w:t>
      </w:r>
    </w:p>
    <w:p w:rsidR="00E35191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left" w:pos="142"/>
          <w:tab w:val="num" w:pos="426"/>
          <w:tab w:val="left" w:pos="113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В случае исключения каких-либо Услуг из объема, предусмотренного в Приложении №2 к Договору,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Услуг, с момента получения такого уведомления Договор считается измененным в соответствующей части.</w:t>
      </w:r>
    </w:p>
    <w:p w:rsidR="00E35191" w:rsidRDefault="00E35191" w:rsidP="00E35191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num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</w:t>
      </w:r>
      <w:proofErr w:type="gramStart"/>
      <w:r w:rsidRPr="00930AB0">
        <w:rPr>
          <w:rFonts w:ascii="Tahoma" w:eastAsia="Times New Roman" w:hAnsi="Tahoma" w:cs="Tahoma"/>
          <w:szCs w:val="20"/>
        </w:rPr>
        <w:t>с нормативными требованиям</w:t>
      </w:r>
      <w:proofErr w:type="gramEnd"/>
      <w:r w:rsidRPr="00930AB0">
        <w:rPr>
          <w:rFonts w:ascii="Tahoma" w:eastAsia="Times New Roman" w:hAnsi="Tahoma" w:cs="Tahoma"/>
          <w:szCs w:val="20"/>
        </w:rPr>
        <w:t xml:space="preserve">, указанными в Задании </w:t>
      </w:r>
      <w:r w:rsidRPr="00930AB0">
        <w:rPr>
          <w:rFonts w:ascii="Tahoma" w:hAnsi="Tahoma" w:cs="Tahoma"/>
          <w:szCs w:val="20"/>
        </w:rPr>
        <w:t>и действующем законодательстве РФ.</w:t>
      </w:r>
    </w:p>
    <w:p w:rsidR="00E35191" w:rsidRPr="00930AB0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left" w:pos="142"/>
          <w:tab w:val="num" w:pos="426"/>
          <w:tab w:val="left" w:pos="113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  <w:lang w:eastAsia="en-US"/>
        </w:rPr>
        <w:t>Вы</w:t>
      </w:r>
      <w:r w:rsidRPr="009714CF">
        <w:rPr>
          <w:rFonts w:ascii="Tahoma" w:eastAsia="Times New Roman" w:hAnsi="Tahoma" w:cs="Tahoma"/>
          <w:szCs w:val="20"/>
          <w:lang w:eastAsia="en-US"/>
        </w:rPr>
        <w:t xml:space="preserve">полнение </w:t>
      </w:r>
      <w:r w:rsidRPr="00930AB0">
        <w:rPr>
          <w:rFonts w:ascii="Tahoma" w:hAnsi="Tahoma" w:cs="Tahoma"/>
          <w:szCs w:val="20"/>
        </w:rPr>
        <w:t>Испол</w:t>
      </w:r>
      <w:r>
        <w:rPr>
          <w:rFonts w:ascii="Tahoma" w:hAnsi="Tahoma" w:cs="Tahoma"/>
          <w:szCs w:val="20"/>
        </w:rPr>
        <w:t xml:space="preserve">нителем </w:t>
      </w:r>
      <w:r w:rsidRPr="009714CF">
        <w:rPr>
          <w:rFonts w:ascii="Tahoma" w:eastAsia="Times New Roman" w:hAnsi="Tahoma" w:cs="Tahoma"/>
          <w:szCs w:val="20"/>
          <w:lang w:eastAsia="en-US"/>
        </w:rPr>
        <w:t>обязательств по Договору обеспечивается в соответствии с Соглашением об обеспечении испол</w:t>
      </w:r>
      <w:r>
        <w:rPr>
          <w:rFonts w:ascii="Tahoma" w:eastAsia="Times New Roman" w:hAnsi="Tahoma" w:cs="Tahoma"/>
          <w:szCs w:val="20"/>
          <w:lang w:eastAsia="en-US"/>
        </w:rPr>
        <w:t>нения обязательств (приложение № 5</w:t>
      </w:r>
      <w:r w:rsidRPr="009714CF">
        <w:rPr>
          <w:rFonts w:ascii="Tahoma" w:eastAsia="Times New Roman" w:hAnsi="Tahoma" w:cs="Tahoma"/>
          <w:szCs w:val="20"/>
          <w:lang w:eastAsia="en-US"/>
        </w:rPr>
        <w:t xml:space="preserve"> к Договору).</w:t>
      </w:r>
    </w:p>
    <w:p w:rsidR="00E35191" w:rsidRPr="00930AB0" w:rsidRDefault="00E35191" w:rsidP="00E35191">
      <w:pPr>
        <w:widowControl w:val="0"/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E35191" w:rsidRPr="00930AB0" w:rsidRDefault="00E35191" w:rsidP="00E3519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E35191" w:rsidRPr="00930AB0" w:rsidRDefault="00E35191" w:rsidP="00E35191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Цена Договора (Цена Услуг)</w:t>
      </w:r>
    </w:p>
    <w:p w:rsidR="00E35191" w:rsidRDefault="00E35191" w:rsidP="00E35191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0" w:name="_Ref325969766"/>
      <w:r w:rsidRPr="00930AB0">
        <w:rPr>
          <w:rFonts w:ascii="Tahoma" w:hAnsi="Tahoma" w:cs="Tahoma"/>
          <w:szCs w:val="20"/>
        </w:rPr>
        <w:t>Цена (стоимость) подлежащих оказанию Услуг по настоящему Договору составляет _</w:t>
      </w:r>
      <w:proofErr w:type="gramStart"/>
      <w:r w:rsidRPr="00930AB0">
        <w:rPr>
          <w:rFonts w:ascii="Tahoma" w:hAnsi="Tahoma" w:cs="Tahoma"/>
          <w:szCs w:val="20"/>
        </w:rPr>
        <w:t>_[</w:t>
      </w:r>
      <w:proofErr w:type="gramEnd"/>
      <w:r w:rsidRPr="00930AB0">
        <w:rPr>
          <w:rFonts w:ascii="Tahoma" w:hAnsi="Tahoma" w:cs="Tahoma"/>
          <w:i/>
          <w:szCs w:val="20"/>
        </w:rPr>
        <w:t>сумма числом без копеек]__ (____________</w:t>
      </w:r>
      <w:r w:rsidRPr="00930AB0">
        <w:rPr>
          <w:rFonts w:ascii="Tahoma" w:hAnsi="Tahoma" w:cs="Tahoma"/>
          <w:i/>
          <w:szCs w:val="20"/>
          <w:u w:val="single"/>
        </w:rPr>
        <w:t>[Сумма прописью]</w:t>
      </w:r>
      <w:r w:rsidRPr="00930AB0">
        <w:rPr>
          <w:rFonts w:ascii="Tahoma" w:hAnsi="Tahoma" w:cs="Tahoma"/>
          <w:i/>
          <w:szCs w:val="20"/>
        </w:rPr>
        <w:t>_____________) рублей ___ копеек, в том числе НДС (</w:t>
      </w:r>
      <w:r>
        <w:rPr>
          <w:rFonts w:ascii="Tahoma" w:hAnsi="Tahoma" w:cs="Tahoma"/>
          <w:i/>
          <w:szCs w:val="20"/>
        </w:rPr>
        <w:t>__</w:t>
      </w:r>
      <w:r w:rsidRPr="00930AB0">
        <w:rPr>
          <w:rFonts w:ascii="Tahoma" w:hAnsi="Tahoma" w:cs="Tahoma"/>
          <w:i/>
          <w:szCs w:val="20"/>
        </w:rPr>
        <w:t>%) –  __</w:t>
      </w:r>
      <w:r w:rsidRPr="00930AB0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930AB0">
        <w:rPr>
          <w:rFonts w:ascii="Tahoma" w:hAnsi="Tahoma" w:cs="Tahoma"/>
          <w:i/>
          <w:szCs w:val="20"/>
        </w:rPr>
        <w:t>_ (_________</w:t>
      </w:r>
      <w:r w:rsidRPr="00930AB0">
        <w:rPr>
          <w:rFonts w:ascii="Tahoma" w:hAnsi="Tahoma" w:cs="Tahoma"/>
          <w:i/>
          <w:szCs w:val="20"/>
          <w:u w:val="single"/>
        </w:rPr>
        <w:t>[Сумма прописью]</w:t>
      </w:r>
      <w:r w:rsidRPr="00930AB0">
        <w:rPr>
          <w:rFonts w:ascii="Tahoma" w:hAnsi="Tahoma" w:cs="Tahoma"/>
          <w:i/>
          <w:szCs w:val="20"/>
        </w:rPr>
        <w:t>_________)</w:t>
      </w:r>
      <w:r w:rsidRPr="00930AB0">
        <w:rPr>
          <w:rFonts w:ascii="Tahoma" w:hAnsi="Tahoma" w:cs="Tahoma"/>
          <w:szCs w:val="20"/>
        </w:rPr>
        <w:t xml:space="preserve"> рублей 00 копеек, далее по тексту «Цена Услуг»</w:t>
      </w:r>
      <w:r>
        <w:rPr>
          <w:rFonts w:ascii="Tahoma" w:hAnsi="Tahoma" w:cs="Tahoma"/>
          <w:i/>
          <w:szCs w:val="20"/>
        </w:rPr>
        <w:t xml:space="preserve"> </w:t>
      </w:r>
      <w:r w:rsidRPr="00085B38">
        <w:rPr>
          <w:rFonts w:ascii="Tahoma" w:hAnsi="Tahoma" w:cs="Tahoma"/>
          <w:szCs w:val="20"/>
        </w:rPr>
        <w:t>и определена в Приложение № 2 к Договору</w:t>
      </w:r>
      <w:r w:rsidRPr="00930AB0">
        <w:rPr>
          <w:rFonts w:ascii="Tahoma" w:hAnsi="Tahoma" w:cs="Tahoma"/>
          <w:szCs w:val="20"/>
        </w:rPr>
        <w:t>..</w:t>
      </w:r>
      <w:bookmarkEnd w:id="0"/>
      <w:r w:rsidRPr="00930AB0">
        <w:rPr>
          <w:rFonts w:ascii="Tahoma" w:hAnsi="Tahoma" w:cs="Tahoma"/>
          <w:szCs w:val="20"/>
        </w:rPr>
        <w:t xml:space="preserve"> </w:t>
      </w:r>
    </w:p>
    <w:p w:rsidR="00E35191" w:rsidRPr="00930AB0" w:rsidRDefault="00E35191" w:rsidP="00E35191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Цена Услуг включает стоимость расходных материалов, </w:t>
      </w:r>
      <w:r w:rsidRPr="00930AB0">
        <w:rPr>
          <w:rFonts w:ascii="Tahoma" w:hAnsi="Tahoma" w:cs="Tahoma"/>
        </w:rPr>
        <w:t xml:space="preserve">СИЗ, спецодежды, </w:t>
      </w:r>
      <w:r w:rsidRPr="00930AB0">
        <w:rPr>
          <w:rFonts w:ascii="Tahoma" w:hAnsi="Tahoma" w:cs="Tahoma"/>
          <w:szCs w:val="20"/>
        </w:rPr>
        <w:t xml:space="preserve">необходимых для </w:t>
      </w:r>
      <w:r w:rsidRPr="00930AB0">
        <w:rPr>
          <w:rFonts w:ascii="Tahoma" w:eastAsia="Times New Roman" w:hAnsi="Tahoma" w:cs="Tahoma"/>
          <w:szCs w:val="20"/>
        </w:rPr>
        <w:t>исполнения обязательств по настоящему Договору,</w:t>
      </w:r>
      <w:r w:rsidRPr="00930AB0">
        <w:rPr>
          <w:rFonts w:ascii="Tahoma" w:hAnsi="Tahoma" w:cs="Tahoma"/>
          <w:szCs w:val="20"/>
        </w:rPr>
        <w:t xml:space="preserve"> и причитающееся Исполнителю вознаграждение. </w:t>
      </w:r>
    </w:p>
    <w:p w:rsidR="00E35191" w:rsidRPr="00930AB0" w:rsidRDefault="00E35191" w:rsidP="00E35191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случаев, предусмотренных Договором. Все расходы, связанные с выполнением Договора, Исполнитель несет самостоятельно за счет своего вознаграждения.</w:t>
      </w:r>
    </w:p>
    <w:p w:rsidR="00E35191" w:rsidRPr="00930AB0" w:rsidRDefault="00E35191" w:rsidP="00E35191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85B38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</w:t>
      </w:r>
      <w:r w:rsidRPr="00930AB0">
        <w:rPr>
          <w:rFonts w:ascii="Tahoma" w:hAnsi="Tahoma" w:cs="Tahoma"/>
          <w:szCs w:val="20"/>
        </w:rPr>
        <w:t>.</w:t>
      </w:r>
    </w:p>
    <w:p w:rsidR="00E35191" w:rsidRPr="00930AB0" w:rsidRDefault="00E35191" w:rsidP="00E35191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Ежемесячный объем договорной стоимости расходных материалов и чистящих средств, не израсходованный при оказании услуг в текущем отчетном периоде переносится на следующий отчетный период по согласованию с Заказчиком.</w:t>
      </w:r>
    </w:p>
    <w:p w:rsidR="00E35191" w:rsidRPr="00930AB0" w:rsidRDefault="00E35191" w:rsidP="00E351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E35191" w:rsidRPr="00930AB0" w:rsidRDefault="00E35191" w:rsidP="00E35191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E35191" w:rsidRPr="00930AB0" w:rsidRDefault="00E35191" w:rsidP="00E35191">
      <w:pPr>
        <w:pStyle w:val="afffa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hAnsi="Tahoma" w:cs="Tahoma"/>
          <w:bCs/>
          <w:szCs w:val="20"/>
        </w:rPr>
        <w:t>Расчет за оказанные Услуги производится в следующем порядке:</w:t>
      </w:r>
      <w:r w:rsidRPr="00930AB0">
        <w:rPr>
          <w:rFonts w:ascii="Tahoma" w:eastAsia="Times New Roman" w:hAnsi="Tahoma" w:cs="Tahoma"/>
          <w:szCs w:val="20"/>
        </w:rPr>
        <w:t xml:space="preserve"> </w:t>
      </w:r>
    </w:p>
    <w:p w:rsidR="00E35191" w:rsidRPr="00C14502" w:rsidRDefault="00E35191" w:rsidP="00E35191">
      <w:p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930AB0">
        <w:rPr>
          <w:rFonts w:ascii="Tahoma" w:eastAsia="Times New Roman" w:hAnsi="Tahoma" w:cs="Tahoma"/>
          <w:szCs w:val="20"/>
          <w:lang w:val="en-US"/>
        </w:rPr>
        <w:t>a</w:t>
      </w:r>
      <w:r w:rsidRPr="00A9783A">
        <w:rPr>
          <w:rFonts w:ascii="Tahoma" w:hAnsi="Tahoma" w:cs="Tahoma"/>
          <w:bCs/>
          <w:szCs w:val="20"/>
        </w:rPr>
        <w:t xml:space="preserve">) </w:t>
      </w:r>
      <w:r w:rsidRPr="00BE307D">
        <w:rPr>
          <w:rFonts w:ascii="Tahoma" w:hAnsi="Tahoma" w:cs="Tahoma"/>
          <w:bCs/>
          <w:szCs w:val="20"/>
        </w:rPr>
        <w:t xml:space="preserve">окончательный расчёт за </w:t>
      </w:r>
      <w:r w:rsidRPr="00185D43">
        <w:rPr>
          <w:rFonts w:ascii="Tahoma" w:hAnsi="Tahoma" w:cs="Tahoma"/>
          <w:bCs/>
          <w:szCs w:val="20"/>
        </w:rPr>
        <w:t>оказанные Услуги</w:t>
      </w:r>
      <w:r w:rsidRPr="00BE307D">
        <w:rPr>
          <w:rFonts w:ascii="Tahoma" w:hAnsi="Tahoma" w:cs="Tahoma"/>
          <w:bCs/>
          <w:szCs w:val="20"/>
        </w:rPr>
        <w:t xml:space="preserve"> производится </w:t>
      </w:r>
      <w:r w:rsidRPr="00BE307D">
        <w:rPr>
          <w:rFonts w:ascii="Tahoma" w:hAnsi="Tahoma" w:cs="Tahoma"/>
        </w:rPr>
        <w:t xml:space="preserve">в течение </w:t>
      </w:r>
      <w:r>
        <w:rPr>
          <w:rFonts w:ascii="Tahoma" w:hAnsi="Tahoma" w:cs="Tahoma"/>
        </w:rPr>
        <w:t>7</w:t>
      </w:r>
      <w:r w:rsidRPr="00BE307D">
        <w:rPr>
          <w:rFonts w:ascii="Tahoma" w:hAnsi="Tahoma" w:cs="Tahoma"/>
        </w:rPr>
        <w:t xml:space="preserve"> рабочих дней с даты подписания Заказчиком подписанного и направленного Исполнителем акта сдачи-приемки </w:t>
      </w:r>
      <w:r w:rsidRPr="00085B38">
        <w:rPr>
          <w:rFonts w:ascii="Tahoma" w:hAnsi="Tahoma" w:cs="Tahoma"/>
        </w:rPr>
        <w:t>оказанных Услуг</w:t>
      </w:r>
      <w:r w:rsidRPr="00BE307D">
        <w:rPr>
          <w:rFonts w:ascii="Tahoma" w:hAnsi="Tahoma" w:cs="Tahoma"/>
        </w:rPr>
        <w:t xml:space="preserve">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</w:t>
      </w:r>
      <w:r w:rsidRPr="00C14502">
        <w:rPr>
          <w:rFonts w:ascii="Tahoma" w:hAnsi="Tahoma" w:cs="Tahoma"/>
          <w:color w:val="000000" w:themeColor="text1"/>
        </w:rPr>
        <w:t>РФ, в том числе путем передачи векселей и пр.</w:t>
      </w:r>
      <w:r w:rsidRPr="00C14502">
        <w:rPr>
          <w:rFonts w:ascii="Tahoma" w:hAnsi="Tahoma" w:cs="Tahoma"/>
          <w:bCs/>
          <w:color w:val="000000"/>
          <w:szCs w:val="20"/>
        </w:rPr>
        <w:t xml:space="preserve"> </w:t>
      </w:r>
    </w:p>
    <w:p w:rsidR="00E35191" w:rsidRPr="00930AB0" w:rsidRDefault="00E35191" w:rsidP="00E35191">
      <w:pPr>
        <w:pStyle w:val="afffa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Выставление документов согласно п.3.1. с учетом п.5.2. Договора производится Исполнителем в течение 5 (пяти) дней с даты приемки Услуг. </w:t>
      </w:r>
    </w:p>
    <w:p w:rsidR="00E35191" w:rsidRPr="00930AB0" w:rsidRDefault="00E35191" w:rsidP="00E35191">
      <w:pPr>
        <w:pStyle w:val="afffa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E30C3">
        <w:rPr>
          <w:rFonts w:ascii="Tahoma" w:hAnsi="Tahoma" w:cs="Tahoma"/>
          <w:color w:val="000000" w:themeColor="text1"/>
          <w:szCs w:val="24"/>
        </w:rPr>
        <w:t>Счет-фактура выставляется Исполнителем в сроки и в соответствии с требованиями НК РФ</w:t>
      </w:r>
    </w:p>
    <w:p w:rsidR="00E35191" w:rsidRPr="00930AB0" w:rsidRDefault="00E35191" w:rsidP="00E35191">
      <w:pPr>
        <w:pStyle w:val="afffa"/>
        <w:numPr>
          <w:ilvl w:val="1"/>
          <w:numId w:val="7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930AB0">
        <w:rPr>
          <w:rFonts w:ascii="Tahoma" w:hAnsi="Tahoma" w:cs="Tahoma"/>
          <w:szCs w:val="20"/>
        </w:rPr>
        <w:t xml:space="preserve">списания денежных </w:t>
      </w:r>
      <w:r w:rsidRPr="00930AB0">
        <w:rPr>
          <w:rFonts w:ascii="Tahoma" w:hAnsi="Tahoma" w:cs="Tahoma"/>
          <w:szCs w:val="20"/>
        </w:rPr>
        <w:lastRenderedPageBreak/>
        <w:t>средств с корреспондентского счета Банка Заказчика (Плательщика)</w:t>
      </w:r>
      <w:r w:rsidRPr="00930AB0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E35191" w:rsidRPr="00DB2B9A" w:rsidRDefault="00E35191" w:rsidP="00E35191">
      <w:pPr>
        <w:pStyle w:val="afffa"/>
        <w:numPr>
          <w:ilvl w:val="1"/>
          <w:numId w:val="7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AB67A1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</w:t>
      </w:r>
      <w:r>
        <w:rPr>
          <w:rFonts w:ascii="Tahoma" w:eastAsia="Times New Roman" w:hAnsi="Tahoma" w:cs="Tahoma"/>
          <w:szCs w:val="20"/>
        </w:rPr>
        <w:t xml:space="preserve">обязательства по оказанию Услуги </w:t>
      </w:r>
      <w:r w:rsidRPr="00BE307D">
        <w:rPr>
          <w:rFonts w:ascii="Tahoma" w:eastAsia="Times New Roman" w:hAnsi="Tahoma" w:cs="Tahoma"/>
          <w:szCs w:val="20"/>
        </w:rPr>
        <w:t xml:space="preserve">подтвержденного подписанным Сторонами акта сдачи-приемки оказанных услуг и по предоставлению </w:t>
      </w:r>
      <w:r>
        <w:rPr>
          <w:rFonts w:ascii="Tahoma" w:eastAsia="Times New Roman" w:hAnsi="Tahoma" w:cs="Tahoma"/>
          <w:szCs w:val="20"/>
        </w:rPr>
        <w:t>полного комплекта документов, для соответствующего платежа в соответствии с п. 3.1. Договора.</w:t>
      </w:r>
      <w:r w:rsidRPr="00DB2B9A">
        <w:rPr>
          <w:rFonts w:ascii="Tahoma" w:eastAsia="Times New Roman" w:hAnsi="Tahoma" w:cs="Tahoma"/>
          <w:szCs w:val="20"/>
        </w:rPr>
        <w:t xml:space="preserve"> </w:t>
      </w:r>
    </w:p>
    <w:p w:rsidR="00E35191" w:rsidRPr="00930AB0" w:rsidRDefault="00E35191" w:rsidP="00E35191">
      <w:pPr>
        <w:pStyle w:val="afffa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В каждом из следующих случаев:</w:t>
      </w:r>
    </w:p>
    <w:p w:rsidR="00E35191" w:rsidRPr="00930AB0" w:rsidRDefault="00E35191" w:rsidP="00E35191">
      <w:pPr>
        <w:pStyle w:val="afffa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:rsidR="00E35191" w:rsidRPr="00930AB0" w:rsidRDefault="00E35191" w:rsidP="00E35191">
      <w:pPr>
        <w:pStyle w:val="afffa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:rsidR="00E35191" w:rsidRPr="00930AB0" w:rsidRDefault="00E35191" w:rsidP="00E35191">
      <w:pPr>
        <w:pStyle w:val="afffa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E35191" w:rsidRPr="00930AB0" w:rsidRDefault="00E35191" w:rsidP="00E35191">
      <w:pPr>
        <w:pStyle w:val="afffa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:rsidR="00E35191" w:rsidRPr="00930AB0" w:rsidRDefault="00E35191" w:rsidP="00E35191">
      <w:pPr>
        <w:pStyle w:val="afffa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:rsidR="00E35191" w:rsidRPr="00930AB0" w:rsidRDefault="00E35191" w:rsidP="00E35191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E35191" w:rsidRPr="00930AB0" w:rsidRDefault="00E35191" w:rsidP="00E35191">
      <w:pPr>
        <w:pStyle w:val="afffa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Обязанности Исполнителя по предоставлению информации:</w:t>
      </w:r>
    </w:p>
    <w:p w:rsidR="00E35191" w:rsidRPr="00930AB0" w:rsidRDefault="00E35191" w:rsidP="00E35191">
      <w:pPr>
        <w:pStyle w:val="afffa"/>
        <w:numPr>
          <w:ilvl w:val="2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Исполнитель обязуется </w:t>
      </w:r>
      <w:r w:rsidRPr="00085B38">
        <w:rPr>
          <w:rFonts w:ascii="Tahoma" w:eastAsia="Times New Roman" w:hAnsi="Tahoma" w:cs="Tahoma"/>
          <w:szCs w:val="20"/>
        </w:rPr>
        <w:t>в течение 5 (пяти) дней по истечении месяца, в котором были оказаны</w:t>
      </w:r>
      <w:r w:rsidRPr="00930AB0">
        <w:rPr>
          <w:rFonts w:ascii="Tahoma" w:eastAsia="Times New Roman" w:hAnsi="Tahoma" w:cs="Tahoma"/>
          <w:i/>
          <w:szCs w:val="20"/>
        </w:rPr>
        <w:t xml:space="preserve"> </w:t>
      </w:r>
      <w:r w:rsidRPr="00085B38">
        <w:rPr>
          <w:rFonts w:ascii="Tahoma" w:eastAsia="Times New Roman" w:hAnsi="Tahoma" w:cs="Tahoma"/>
          <w:szCs w:val="20"/>
        </w:rPr>
        <w:t>Услуги</w:t>
      </w:r>
      <w:r w:rsidRPr="00930AB0">
        <w:rPr>
          <w:rFonts w:ascii="Tahoma" w:eastAsia="Times New Roman" w:hAnsi="Tahoma" w:cs="Tahoma"/>
          <w:szCs w:val="20"/>
        </w:rPr>
        <w:t>, предоставлять Заказчику следующую информацию:</w:t>
      </w:r>
    </w:p>
    <w:p w:rsidR="00E35191" w:rsidRPr="00930AB0" w:rsidRDefault="00E35191" w:rsidP="00E35191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:rsidR="00E35191" w:rsidRPr="00930AB0" w:rsidRDefault="00E35191" w:rsidP="00E35191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E35191" w:rsidRPr="00930AB0" w:rsidRDefault="00E35191" w:rsidP="00E35191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E35191" w:rsidRPr="00930AB0" w:rsidRDefault="00E35191" w:rsidP="00E35191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E35191" w:rsidRPr="00930AB0" w:rsidRDefault="00E35191" w:rsidP="00E35191">
      <w:pPr>
        <w:pStyle w:val="afffa"/>
        <w:numPr>
          <w:ilvl w:val="2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E35191" w:rsidRPr="00930AB0" w:rsidRDefault="00E35191" w:rsidP="00E35191">
      <w:pPr>
        <w:pStyle w:val="afffa"/>
        <w:numPr>
          <w:ilvl w:val="2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:rsidR="00E35191" w:rsidRPr="00930AB0" w:rsidRDefault="00E35191" w:rsidP="00E35191">
      <w:pPr>
        <w:pStyle w:val="afffa"/>
        <w:numPr>
          <w:ilvl w:val="2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E35191" w:rsidRPr="00930AB0" w:rsidRDefault="00E35191" w:rsidP="00E35191">
      <w:pPr>
        <w:pStyle w:val="afffa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E35191" w:rsidRPr="00930AB0" w:rsidRDefault="00E35191" w:rsidP="00E35191">
      <w:pPr>
        <w:pStyle w:val="afffa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E35191" w:rsidRPr="00930AB0" w:rsidRDefault="00E35191" w:rsidP="00E35191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auto"/>
          <w:sz w:val="20"/>
          <w:szCs w:val="20"/>
        </w:rPr>
      </w:pPr>
    </w:p>
    <w:p w:rsidR="00E35191" w:rsidRPr="00930AB0" w:rsidRDefault="00E35191" w:rsidP="00E35191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Срок оказания Услуг</w:t>
      </w:r>
    </w:p>
    <w:p w:rsidR="00E35191" w:rsidRPr="00930AB0" w:rsidRDefault="00E35191" w:rsidP="00E35191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Общий срок оказания Услуг с </w:t>
      </w:r>
      <w:bookmarkStart w:id="1" w:name="Начало_выполнения_работ"/>
      <w:r w:rsidRPr="00930AB0">
        <w:rPr>
          <w:rFonts w:ascii="Tahoma" w:hAnsi="Tahoma" w:cs="Tahoma"/>
          <w:szCs w:val="20"/>
        </w:rPr>
        <w:t>«</w:t>
      </w:r>
      <w:r>
        <w:rPr>
          <w:rFonts w:ascii="Tahoma" w:hAnsi="Tahoma" w:cs="Tahoma"/>
          <w:szCs w:val="20"/>
        </w:rPr>
        <w:t>01</w:t>
      </w:r>
      <w:r w:rsidRPr="00930AB0">
        <w:rPr>
          <w:rFonts w:ascii="Tahoma" w:hAnsi="Tahoma" w:cs="Tahoma"/>
          <w:szCs w:val="20"/>
        </w:rPr>
        <w:t xml:space="preserve">» </w:t>
      </w:r>
      <w:r>
        <w:rPr>
          <w:rFonts w:ascii="Tahoma" w:hAnsi="Tahoma" w:cs="Tahoma"/>
          <w:szCs w:val="20"/>
        </w:rPr>
        <w:t>января</w:t>
      </w:r>
      <w:r w:rsidRPr="00930AB0">
        <w:rPr>
          <w:rFonts w:ascii="Tahoma" w:hAnsi="Tahoma" w:cs="Tahoma"/>
          <w:szCs w:val="20"/>
        </w:rPr>
        <w:t xml:space="preserve"> 20</w:t>
      </w:r>
      <w:r>
        <w:rPr>
          <w:rFonts w:ascii="Tahoma" w:hAnsi="Tahoma" w:cs="Tahoma"/>
          <w:szCs w:val="20"/>
        </w:rPr>
        <w:t>25</w:t>
      </w:r>
      <w:r w:rsidRPr="00930AB0">
        <w:rPr>
          <w:rFonts w:ascii="Tahoma" w:hAnsi="Tahoma" w:cs="Tahoma"/>
          <w:szCs w:val="20"/>
        </w:rPr>
        <w:t xml:space="preserve"> г.</w:t>
      </w:r>
      <w:bookmarkEnd w:id="1"/>
      <w:r w:rsidRPr="00930AB0">
        <w:rPr>
          <w:rFonts w:ascii="Tahoma" w:hAnsi="Tahoma" w:cs="Tahoma"/>
          <w:szCs w:val="20"/>
        </w:rPr>
        <w:t xml:space="preserve">  по </w:t>
      </w:r>
      <w:bookmarkStart w:id="2" w:name="Окончание_выполнения_работ"/>
      <w:r w:rsidRPr="00930AB0">
        <w:rPr>
          <w:rFonts w:ascii="Tahoma" w:hAnsi="Tahoma" w:cs="Tahoma"/>
          <w:szCs w:val="20"/>
        </w:rPr>
        <w:t>«</w:t>
      </w:r>
      <w:r>
        <w:rPr>
          <w:rFonts w:ascii="Tahoma" w:hAnsi="Tahoma" w:cs="Tahoma"/>
          <w:szCs w:val="20"/>
        </w:rPr>
        <w:t>31</w:t>
      </w:r>
      <w:r w:rsidRPr="00930AB0">
        <w:rPr>
          <w:rFonts w:ascii="Tahoma" w:hAnsi="Tahoma" w:cs="Tahoma"/>
          <w:szCs w:val="20"/>
        </w:rPr>
        <w:t>»</w:t>
      </w:r>
      <w:r>
        <w:rPr>
          <w:rFonts w:ascii="Tahoma" w:hAnsi="Tahoma" w:cs="Tahoma"/>
          <w:szCs w:val="20"/>
        </w:rPr>
        <w:t xml:space="preserve"> декабря </w:t>
      </w:r>
      <w:r w:rsidRPr="00930AB0">
        <w:rPr>
          <w:rFonts w:ascii="Tahoma" w:hAnsi="Tahoma" w:cs="Tahoma"/>
          <w:szCs w:val="20"/>
        </w:rPr>
        <w:t>20</w:t>
      </w:r>
      <w:r>
        <w:rPr>
          <w:rFonts w:ascii="Tahoma" w:hAnsi="Tahoma" w:cs="Tahoma"/>
          <w:szCs w:val="20"/>
        </w:rPr>
        <w:t>25</w:t>
      </w:r>
      <w:r w:rsidRPr="00930AB0">
        <w:rPr>
          <w:rFonts w:ascii="Tahoma" w:hAnsi="Tahoma" w:cs="Tahoma"/>
          <w:szCs w:val="20"/>
        </w:rPr>
        <w:t xml:space="preserve"> г.</w:t>
      </w:r>
      <w:bookmarkEnd w:id="2"/>
    </w:p>
    <w:p w:rsidR="00E35191" w:rsidRPr="00930AB0" w:rsidRDefault="00E35191" w:rsidP="00E35191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proofErr w:type="gramStart"/>
      <w:r w:rsidRPr="00930AB0">
        <w:rPr>
          <w:rFonts w:ascii="Tahoma" w:hAnsi="Tahoma" w:cs="Tahoma"/>
          <w:szCs w:val="20"/>
        </w:rPr>
        <w:t>со сроками</w:t>
      </w:r>
      <w:proofErr w:type="gramEnd"/>
      <w:r w:rsidRPr="00930AB0">
        <w:rPr>
          <w:rFonts w:ascii="Tahoma" w:hAnsi="Tahoma" w:cs="Tahoma"/>
          <w:szCs w:val="20"/>
        </w:rPr>
        <w:t xml:space="preserve"> указанными в пункте 4.1 настоящего Договора. Периодичность оказания отдельных </w:t>
      </w:r>
      <w:proofErr w:type="spellStart"/>
      <w:r w:rsidRPr="00930AB0">
        <w:rPr>
          <w:rFonts w:ascii="Tahoma" w:hAnsi="Tahoma" w:cs="Tahoma"/>
          <w:szCs w:val="20"/>
        </w:rPr>
        <w:t>клининговых</w:t>
      </w:r>
      <w:proofErr w:type="spellEnd"/>
      <w:r w:rsidRPr="00930AB0">
        <w:rPr>
          <w:rFonts w:ascii="Tahoma" w:hAnsi="Tahoma" w:cs="Tahoma"/>
          <w:szCs w:val="20"/>
        </w:rPr>
        <w:t xml:space="preserve"> услуг определена</w:t>
      </w:r>
      <w:r>
        <w:rPr>
          <w:rFonts w:ascii="Tahoma" w:hAnsi="Tahoma" w:cs="Tahoma"/>
          <w:szCs w:val="20"/>
        </w:rPr>
        <w:t xml:space="preserve"> в Приложении № </w:t>
      </w:r>
      <w:r w:rsidRPr="00930AB0">
        <w:rPr>
          <w:rFonts w:ascii="Tahoma" w:hAnsi="Tahoma" w:cs="Tahoma"/>
          <w:szCs w:val="20"/>
        </w:rPr>
        <w:t>1</w:t>
      </w:r>
      <w:r>
        <w:rPr>
          <w:rFonts w:ascii="Tahoma" w:hAnsi="Tahoma" w:cs="Tahoma"/>
          <w:szCs w:val="20"/>
        </w:rPr>
        <w:t xml:space="preserve"> к Договору</w:t>
      </w:r>
      <w:r w:rsidRPr="00930AB0">
        <w:rPr>
          <w:rFonts w:ascii="Tahoma" w:hAnsi="Tahoma" w:cs="Tahoma"/>
          <w:szCs w:val="20"/>
        </w:rPr>
        <w:t>.</w:t>
      </w:r>
    </w:p>
    <w:p w:rsidR="00E35191" w:rsidRPr="00930AB0" w:rsidRDefault="00E35191" w:rsidP="00E35191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Заказчик 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измененным.</w:t>
      </w:r>
    </w:p>
    <w:p w:rsidR="00E35191" w:rsidRPr="00930AB0" w:rsidRDefault="00E35191" w:rsidP="00E35191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E35191" w:rsidRPr="00930AB0" w:rsidRDefault="00E35191" w:rsidP="00E35191">
      <w:pPr>
        <w:pStyle w:val="afffd"/>
        <w:spacing w:after="0"/>
        <w:jc w:val="both"/>
        <w:rPr>
          <w:rFonts w:ascii="Tahoma" w:hAnsi="Tahoma" w:cs="Tahoma"/>
        </w:rPr>
      </w:pPr>
      <w:r w:rsidRPr="00930AB0">
        <w:rPr>
          <w:rFonts w:ascii="Tahoma" w:hAnsi="Tahoma" w:cs="Tahoma"/>
        </w:rPr>
        <w:t xml:space="preserve"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</w:t>
      </w:r>
      <w:r w:rsidRPr="00930AB0">
        <w:rPr>
          <w:rFonts w:ascii="Tahoma" w:hAnsi="Tahoma" w:cs="Tahoma"/>
        </w:rPr>
        <w:lastRenderedPageBreak/>
        <w:t>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:rsidR="00E35191" w:rsidRPr="00930AB0" w:rsidRDefault="00E35191" w:rsidP="00E35191">
      <w:pPr>
        <w:pStyle w:val="afffd"/>
        <w:spacing w:after="0"/>
        <w:jc w:val="both"/>
        <w:rPr>
          <w:rFonts w:ascii="Tahoma" w:hAnsi="Tahoma" w:cs="Tahoma"/>
        </w:rPr>
      </w:pPr>
    </w:p>
    <w:p w:rsidR="00E35191" w:rsidRPr="00930AB0" w:rsidRDefault="00E35191" w:rsidP="00E35191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Порядок оказания Услуг. Приемка Оказанных Услуг</w:t>
      </w:r>
    </w:p>
    <w:p w:rsidR="00E35191" w:rsidRPr="00930AB0" w:rsidRDefault="00E35191" w:rsidP="00E35191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b/>
          <w:szCs w:val="20"/>
        </w:rPr>
        <w:t>Порядок Оказания Услуг</w:t>
      </w:r>
    </w:p>
    <w:p w:rsidR="00E35191" w:rsidRPr="00930AB0" w:rsidRDefault="00E35191" w:rsidP="00E35191">
      <w:pPr>
        <w:pStyle w:val="afffa"/>
        <w:numPr>
          <w:ilvl w:val="2"/>
          <w:numId w:val="5"/>
        </w:numPr>
        <w:tabs>
          <w:tab w:val="clear" w:pos="2292"/>
          <w:tab w:val="num" w:pos="993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b/>
          <w:szCs w:val="20"/>
        </w:rPr>
        <w:t>Заказчик обязан:</w:t>
      </w:r>
    </w:p>
    <w:p w:rsidR="00E35191" w:rsidRPr="00930AB0" w:rsidRDefault="00E35191" w:rsidP="00E35191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обеспечить беспрепятственный доступ персонала Исполнителя, согласно графику оказания услуг, ко всем подлежащим уборке Объектам. Доступ персонала осуществляется на основании пропусков, выданных Заказчиком, по предварительной письменной заявке Исполнителя;</w:t>
      </w:r>
    </w:p>
    <w:p w:rsidR="00E35191" w:rsidRPr="00930AB0" w:rsidRDefault="00E35191" w:rsidP="00E35191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обеспечить Исполнителя исправными источниками электроэнергии (220 </w:t>
      </w:r>
      <w:proofErr w:type="spellStart"/>
      <w:r w:rsidRPr="00930AB0">
        <w:rPr>
          <w:rFonts w:ascii="Tahoma" w:hAnsi="Tahoma" w:cs="Tahoma"/>
          <w:szCs w:val="20"/>
        </w:rPr>
        <w:t>вт</w:t>
      </w:r>
      <w:proofErr w:type="spellEnd"/>
      <w:r w:rsidRPr="00930AB0">
        <w:rPr>
          <w:rFonts w:ascii="Tahoma" w:hAnsi="Tahoma" w:cs="Tahoma"/>
          <w:szCs w:val="20"/>
        </w:rPr>
        <w:t xml:space="preserve">, 50 </w:t>
      </w:r>
      <w:proofErr w:type="spellStart"/>
      <w:r w:rsidRPr="00930AB0">
        <w:rPr>
          <w:rFonts w:ascii="Tahoma" w:hAnsi="Tahoma" w:cs="Tahoma"/>
          <w:szCs w:val="20"/>
        </w:rPr>
        <w:t>гц</w:t>
      </w:r>
      <w:proofErr w:type="spellEnd"/>
      <w:r w:rsidRPr="00930AB0">
        <w:rPr>
          <w:rFonts w:ascii="Tahoma" w:hAnsi="Tahoma" w:cs="Tahoma"/>
          <w:szCs w:val="20"/>
        </w:rPr>
        <w:t>), холодного водоснабжения, исправной системой канализации;</w:t>
      </w:r>
    </w:p>
    <w:p w:rsidR="00E35191" w:rsidRPr="00930AB0" w:rsidRDefault="00E35191" w:rsidP="00E35191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назначить лицо, уполномоченное осуществлять приемку оказанных услуг, подписание актов об оказанных услугах, Актов некачественного оказания услуг;</w:t>
      </w:r>
    </w:p>
    <w:p w:rsidR="00E35191" w:rsidRPr="00930AB0" w:rsidRDefault="00E35191" w:rsidP="00E35191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провести вводный инструктаж персонала Исполнителя; </w:t>
      </w:r>
    </w:p>
    <w:p w:rsidR="00E35191" w:rsidRPr="00930AB0" w:rsidRDefault="00E35191" w:rsidP="00E35191">
      <w:pPr>
        <w:pStyle w:val="afffa"/>
        <w:numPr>
          <w:ilvl w:val="2"/>
          <w:numId w:val="5"/>
        </w:numPr>
        <w:tabs>
          <w:tab w:val="clear" w:pos="2292"/>
          <w:tab w:val="left" w:pos="426"/>
          <w:tab w:val="num" w:pos="993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b/>
          <w:szCs w:val="20"/>
        </w:rPr>
        <w:t>Заказчик вправе:</w:t>
      </w:r>
    </w:p>
    <w:p w:rsidR="00E35191" w:rsidRPr="00930AB0" w:rsidRDefault="00E35191" w:rsidP="00E35191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контролировать процесс оказания Исполнителем услуг, не вмешиваясь при этом в деятельность Исполнителя;</w:t>
      </w:r>
    </w:p>
    <w:p w:rsidR="00E35191" w:rsidRPr="00930AB0" w:rsidRDefault="00E35191" w:rsidP="00E35191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Запрещать оказание услуг без применения моющих средств по услугам, требующим применения таковых; </w:t>
      </w:r>
    </w:p>
    <w:p w:rsidR="00E35191" w:rsidRPr="00930AB0" w:rsidRDefault="00E35191" w:rsidP="00E35191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предоставить Исполнителю отдельное закрывающееся помещение для хранения инвентаря, оборудования и химических средств, необходимых для уборки;</w:t>
      </w:r>
    </w:p>
    <w:p w:rsidR="00E35191" w:rsidRPr="00930AB0" w:rsidRDefault="00E35191" w:rsidP="00E35191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Не допускать и(или) отстранять от оказания услуг персонал Исполнителя не прошедший медицинский осмотр (сведений о прохождении, которого у Заказчика не имеется) и не обеспеченный специальной одеждой;</w:t>
      </w:r>
    </w:p>
    <w:p w:rsidR="00E35191" w:rsidRPr="00930AB0" w:rsidRDefault="00E35191" w:rsidP="00E35191">
      <w:pPr>
        <w:pStyle w:val="afffa"/>
        <w:numPr>
          <w:ilvl w:val="2"/>
          <w:numId w:val="5"/>
        </w:numPr>
        <w:tabs>
          <w:tab w:val="clear" w:pos="2292"/>
          <w:tab w:val="num" w:pos="993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b/>
          <w:szCs w:val="20"/>
        </w:rPr>
        <w:t xml:space="preserve">Исполнитель обязан: </w:t>
      </w:r>
    </w:p>
    <w:p w:rsidR="00E35191" w:rsidRPr="00930AB0" w:rsidRDefault="00E35191" w:rsidP="00E35191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обеспечить уборку Объекта Заказчика достаточным количеством персонала. Требования к персоналу, его квалификации, условия труда привлекаемого персонала указаны в Приложении № </w:t>
      </w:r>
      <w:r>
        <w:rPr>
          <w:rFonts w:ascii="Tahoma" w:hAnsi="Tahoma" w:cs="Tahoma"/>
          <w:szCs w:val="20"/>
        </w:rPr>
        <w:t>1</w:t>
      </w:r>
      <w:r w:rsidRPr="00930AB0">
        <w:rPr>
          <w:rFonts w:ascii="Tahoma" w:hAnsi="Tahoma" w:cs="Tahoma"/>
          <w:szCs w:val="20"/>
        </w:rPr>
        <w:t xml:space="preserve"> к настоящему Договору;</w:t>
      </w:r>
    </w:p>
    <w:p w:rsidR="00E35191" w:rsidRPr="00930AB0" w:rsidRDefault="00E35191" w:rsidP="00E35191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производить в случае необходимости замену (подмену) персонала, а также выделять дополнительный мобильный персонал; </w:t>
      </w:r>
    </w:p>
    <w:p w:rsidR="00E35191" w:rsidRPr="00930AB0" w:rsidRDefault="00E35191" w:rsidP="00E35191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в срок до первого числа месяца начала оказания услуг обеспечить персонал расходными материалами, уборочным инвентарем (в том числе моющими средствами) и инструментами (в том числе механизации уборки), необходимыми для своевременного и качественного оказания Услуг по комплексной уборке Объектов с учетом объема расходных материалов;  </w:t>
      </w:r>
    </w:p>
    <w:p w:rsidR="00E35191" w:rsidRPr="00930AB0" w:rsidRDefault="00E35191" w:rsidP="00E35191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в срок до начала оказания услуг и в течение сроки исполнения Договора обеспечивать свой персонал специальной одеждой, специальной обувью в соответствии с нормами и правилами РФ в области охраны труда, в том числе: Приказом Министерства здравоохранения и социального развития РФ от 25.05.2011 № 340Н Об утверждении типовых норм бесплатной выдачи специальной одежды, специальной обуви и других средств индивидуальной защиты работникам организаций электроэнергетической промышленности,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загрязнением;</w:t>
      </w:r>
    </w:p>
    <w:p w:rsidR="00E35191" w:rsidRPr="00930AB0" w:rsidRDefault="00E35191" w:rsidP="00E35191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до начала оказания услуг и в течение всего срока исполнения Договора обеспечивать периодические медицинские осмотры подчиненного персонала и по требованию Заказчика предоставлять документы, подтверждающие факт прохождения периодического медицинского осмотра;</w:t>
      </w:r>
    </w:p>
    <w:p w:rsidR="00E35191" w:rsidRPr="00930AB0" w:rsidRDefault="00E35191" w:rsidP="00E35191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нести ответственность за сохранность личных вещей персонала Исполнителя, оборудования, инвентаря и химических средств в помещении, предоставленном Заказчиком;</w:t>
      </w:r>
    </w:p>
    <w:p w:rsidR="00E35191" w:rsidRPr="00930AB0" w:rsidRDefault="00E35191" w:rsidP="00E35191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обеспечить соблюдение персоналом пропускного и </w:t>
      </w:r>
      <w:proofErr w:type="spellStart"/>
      <w:r w:rsidRPr="00930AB0">
        <w:rPr>
          <w:rFonts w:ascii="Tahoma" w:hAnsi="Tahoma" w:cs="Tahoma"/>
          <w:szCs w:val="20"/>
        </w:rPr>
        <w:t>внутриобъектного</w:t>
      </w:r>
      <w:proofErr w:type="spellEnd"/>
      <w:r w:rsidRPr="00930AB0">
        <w:rPr>
          <w:rFonts w:ascii="Tahoma" w:hAnsi="Tahoma" w:cs="Tahoma"/>
          <w:szCs w:val="20"/>
        </w:rPr>
        <w:t xml:space="preserve"> режима на территории Заказчика;</w:t>
      </w:r>
    </w:p>
    <w:p w:rsidR="00E35191" w:rsidRPr="00930AB0" w:rsidRDefault="00E35191" w:rsidP="00E35191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ежемесячно до 1 (первого) числа месяца оказания услуг произвести завоз чистящих сред</w:t>
      </w:r>
      <w:r>
        <w:rPr>
          <w:rFonts w:ascii="Tahoma" w:hAnsi="Tahoma" w:cs="Tahoma"/>
          <w:szCs w:val="20"/>
        </w:rPr>
        <w:t>ств и иных расходных материалов</w:t>
      </w:r>
      <w:r w:rsidRPr="00930AB0">
        <w:rPr>
          <w:rFonts w:ascii="Tahoma" w:hAnsi="Tahoma" w:cs="Tahoma"/>
          <w:szCs w:val="20"/>
        </w:rPr>
        <w:t>. Завоз и прием расходных материалов и чистящих средств проводится только в присутствии представителя Заказчика. По согласованию Сторон допускается замещение приемки расходных материалов и чистящих средств в присутствии представителя Заказчика предоставлением ежемесячно в срок до 5 (пятого) числа месяца, следующего за отчетным, отчета о поставке расходных материалов и чистящих средств;</w:t>
      </w:r>
    </w:p>
    <w:p w:rsidR="00E35191" w:rsidRPr="00930AB0" w:rsidRDefault="00E35191" w:rsidP="00E35191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в ходе оказания услуг проводить: необходимые противопожарные  мероприятия, мероприятия по охране труда и охране окружающей среды, нести ответственность за соблюдение всех правил и условий безопасности при оказании услуг круглосуточно, как в отношении механизмов (всех видов спецтехники, машин, грузоподъемных механизмов, приборов, оборудования, временных и передвижных источников тепла и энергии, инвентаря и всякого рода оснастки и т.п.)), используемых при оказании услуг, так и в отношении своего персонала и специалистов. Нести ответственность за соблюдение требований соответствующих СНиП, ГОСТ и ТУ, действующих на </w:t>
      </w:r>
      <w:proofErr w:type="gramStart"/>
      <w:r w:rsidRPr="00930AB0">
        <w:rPr>
          <w:rFonts w:ascii="Tahoma" w:hAnsi="Tahoma" w:cs="Tahoma"/>
          <w:szCs w:val="20"/>
        </w:rPr>
        <w:t>территории  РФ</w:t>
      </w:r>
      <w:proofErr w:type="gramEnd"/>
      <w:r w:rsidRPr="00930AB0">
        <w:rPr>
          <w:rFonts w:ascii="Tahoma" w:hAnsi="Tahoma" w:cs="Tahoma"/>
          <w:szCs w:val="20"/>
        </w:rPr>
        <w:t>;</w:t>
      </w:r>
    </w:p>
    <w:p w:rsidR="00E35191" w:rsidRPr="00930AB0" w:rsidRDefault="00E35191" w:rsidP="00E35191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проводить периодическую проверку знаний подчиненного персонала правил и требований в области охраны труда, электробезопасности, пожарной безопасности в аттестационных комиссиях Исполнителя или аттестационных комиссиях Заказчика по договоренности Сторон. До момента начала оказания услуг </w:t>
      </w:r>
      <w:r w:rsidRPr="00930AB0">
        <w:rPr>
          <w:rFonts w:ascii="Tahoma" w:hAnsi="Tahoma" w:cs="Tahoma"/>
          <w:szCs w:val="20"/>
        </w:rPr>
        <w:lastRenderedPageBreak/>
        <w:t>предоставить Заказчику подтверждение исполнения настоящего пункта Договора по форме применяемой Исполнителем (таковая форма содержит сведения о: предмете проверки; ФИО проверяемых лиц; подтверждение проверяемого лица с прохождением проверки (личная подпись); ФИО, подпись ответственного за проверку Исполнителем лица);</w:t>
      </w:r>
    </w:p>
    <w:p w:rsidR="00E35191" w:rsidRPr="00930AB0" w:rsidRDefault="00E35191" w:rsidP="00E35191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производить в случае необходимости замены (подмены) персонала, а также выделять дополнительный мобильный персонал;</w:t>
      </w:r>
    </w:p>
    <w:p w:rsidR="00E35191" w:rsidRPr="00930AB0" w:rsidRDefault="00E35191" w:rsidP="00E35191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предоставить документальное подтверждение оформления трудовых отношений с персоналом, обслуживающим объект(ы) Заказчика в срок не позднее 5 (пяти) рабочих дней со дня начала оказания услуг, по факту изменения кадрового состава своего персонала, обслуживающего объект(ы) Заказчика, и по отдельному требованию Заказчика;</w:t>
      </w:r>
    </w:p>
    <w:p w:rsidR="00E35191" w:rsidRPr="00930AB0" w:rsidRDefault="00E35191" w:rsidP="00E35191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предоставить по требованию Заказчика информацию и документы о разрешении на работу (патент и копия паспорта) по персоналу, сформированному за счет лиц без гражданства и/или иностранных граждан в течение 30 (тридцати) календарных дней после начала оказания услуг, либо не позднее 5 (пяти) календарных дней со дня приема на работу, а также по отдельному требованию Заказчика;</w:t>
      </w:r>
    </w:p>
    <w:p w:rsidR="00E35191" w:rsidRPr="00930AB0" w:rsidRDefault="00E35191" w:rsidP="00E35191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бережно относиться к имуществу Заказчика; </w:t>
      </w:r>
    </w:p>
    <w:p w:rsidR="00E35191" w:rsidRPr="00930AB0" w:rsidRDefault="00E35191" w:rsidP="00E35191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максимально экономно использовать электроэнергию, воду и другое обеспечение, предоставляемое Заказчиком;</w:t>
      </w:r>
    </w:p>
    <w:p w:rsidR="00E35191" w:rsidRPr="00930AB0" w:rsidRDefault="00E35191" w:rsidP="00E35191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назначить менеджера с полномочиями на сдачу оказанных услуг и подписание актов об оказанных услугах, Актов некачественного оказания услуг, а также для решения оперативных вопросов, возникающих в процессе обслуживания объекта Заказчика, о чем письменно сообщить Заказчику;</w:t>
      </w:r>
    </w:p>
    <w:p w:rsidR="00E35191" w:rsidRPr="00930AB0" w:rsidRDefault="00E35191" w:rsidP="00E35191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обеспечивать личное посещение объектов на которых осуществляется оказание услуг уполномоченного представителя Исполнителя не реже 4 (четырех) раз в месяц. По согласованию с Заказчиком периодичность может быть изменена в меньшую сторону;</w:t>
      </w:r>
    </w:p>
    <w:p w:rsidR="00E35191" w:rsidRPr="00930AB0" w:rsidRDefault="00E35191" w:rsidP="00E35191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направить по требованию Заказчика уполномоченного представителя Исполнителя (с правом подписи) на указанный объект Заказчика в срок не позднее 2 (двух) рабочих дней со дня направления в адрес Исполнителя соответствующего требования.</w:t>
      </w:r>
    </w:p>
    <w:p w:rsidR="00E35191" w:rsidRPr="00930AB0" w:rsidRDefault="00E35191" w:rsidP="00E35191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обеспечить доставку своего персонала на объекты Заказчика собственным транспортом или на транспорте Заказчика с возмещением затрат, рассчитанных пропорционально количеству пассажиров в каждой единице транспорта Заказчика по установленным тарифам компании-перевозчика на 2018г в целях оказания услуг.</w:t>
      </w:r>
    </w:p>
    <w:p w:rsidR="00E35191" w:rsidRPr="00930AB0" w:rsidRDefault="00E35191" w:rsidP="00E35191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при использовании производственных, служебных, бытовых, складских и иных помещений Заказчика, заключить с Заказчиком договор аренды помещений, предоставляемых для целей оказания услуг.</w:t>
      </w:r>
    </w:p>
    <w:p w:rsidR="00E35191" w:rsidRPr="00930AB0" w:rsidRDefault="00E35191" w:rsidP="00E35191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В период оказания </w:t>
      </w:r>
      <w:proofErr w:type="spellStart"/>
      <w:r w:rsidRPr="00930AB0">
        <w:rPr>
          <w:rFonts w:ascii="Tahoma" w:hAnsi="Tahoma" w:cs="Tahoma"/>
          <w:szCs w:val="20"/>
        </w:rPr>
        <w:t>клининговых</w:t>
      </w:r>
      <w:proofErr w:type="spellEnd"/>
      <w:r w:rsidRPr="00930AB0">
        <w:rPr>
          <w:rFonts w:ascii="Tahoma" w:hAnsi="Tahoma" w:cs="Tahoma"/>
          <w:szCs w:val="20"/>
        </w:rPr>
        <w:t xml:space="preserve"> услуг персонал Исполнителя несет полную ответственность за сохранность имущества Заказчика, переданного для выполнения возложенных на него функций.</w:t>
      </w:r>
    </w:p>
    <w:p w:rsidR="00E35191" w:rsidRPr="00930AB0" w:rsidRDefault="00E35191" w:rsidP="00E35191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Если оказание какого-либо вида </w:t>
      </w:r>
      <w:proofErr w:type="spellStart"/>
      <w:r w:rsidRPr="00930AB0">
        <w:rPr>
          <w:rFonts w:ascii="Tahoma" w:hAnsi="Tahoma" w:cs="Tahoma"/>
          <w:szCs w:val="20"/>
        </w:rPr>
        <w:t>клининговых</w:t>
      </w:r>
      <w:proofErr w:type="spellEnd"/>
      <w:r w:rsidRPr="00930AB0">
        <w:rPr>
          <w:rFonts w:ascii="Tahoma" w:hAnsi="Tahoma" w:cs="Tahoma"/>
          <w:szCs w:val="20"/>
        </w:rPr>
        <w:t xml:space="preserve"> услуг может вызвать порчу очищаемых поверхностей, Исполнитель обязан проинформировать об этом Заказчика и приступить к услуге только после распоряжения Заказчика. </w:t>
      </w:r>
    </w:p>
    <w:p w:rsidR="00E35191" w:rsidRPr="00930AB0" w:rsidRDefault="00E35191" w:rsidP="00E35191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В случае, если в процессе оказания услуг, выявится невозможность устранения отдельных загрязнений, Исполнитель проводит для Заказчика, в его присутствии, контрольную работу. При подтверждении </w:t>
      </w:r>
      <w:proofErr w:type="gramStart"/>
      <w:r w:rsidRPr="00930AB0">
        <w:rPr>
          <w:rFonts w:ascii="Tahoma" w:hAnsi="Tahoma" w:cs="Tahoma"/>
          <w:szCs w:val="20"/>
        </w:rPr>
        <w:t>невозможности  устранить</w:t>
      </w:r>
      <w:proofErr w:type="gramEnd"/>
      <w:r w:rsidRPr="00930AB0">
        <w:rPr>
          <w:rFonts w:ascii="Tahoma" w:hAnsi="Tahoma" w:cs="Tahoma"/>
          <w:szCs w:val="20"/>
        </w:rPr>
        <w:t xml:space="preserve"> загрязнение поверхности, Заказчик не вправе предъявить Исполнителю претензии к качеству оказания услуг.</w:t>
      </w:r>
    </w:p>
    <w:p w:rsidR="00E35191" w:rsidRPr="00930AB0" w:rsidRDefault="00E35191" w:rsidP="00E35191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При оказании услуг по уборке труднодоступных поверхностей, в случае необходимости проведения подготовительных работ, демонтаж (снятие светильников, раскручивание оконных рам, отключение оборудования и др.) осуществляется силами Заказчика либо Исполнителя по согласованию сторон.</w:t>
      </w:r>
    </w:p>
    <w:p w:rsidR="00E35191" w:rsidRPr="00930AB0" w:rsidRDefault="00E35191" w:rsidP="00E35191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Ответственность за охрану труда и технику безопасности, связанные с оказанием Услуг, возлагаются на Исполнителя.</w:t>
      </w:r>
    </w:p>
    <w:p w:rsidR="00E35191" w:rsidRPr="00B47D91" w:rsidRDefault="00E35191" w:rsidP="00E35191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гарантирует полное возмещение ущерба, связанного с порчей имущества Заказчика, а </w:t>
      </w:r>
      <w:r w:rsidRPr="00B47D91">
        <w:rPr>
          <w:rFonts w:ascii="Tahoma" w:hAnsi="Tahoma" w:cs="Tahoma"/>
          <w:szCs w:val="20"/>
        </w:rPr>
        <w:t>также третьих лиц, нанесенного во время проведения работ по вине работников Исполнителя.</w:t>
      </w:r>
    </w:p>
    <w:p w:rsidR="00E35191" w:rsidRPr="00B47D91" w:rsidRDefault="00E35191" w:rsidP="00E35191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47D91">
        <w:rPr>
          <w:rFonts w:ascii="Tahoma" w:hAnsi="Tahoma" w:cs="Tahoma"/>
          <w:color w:val="000000" w:themeColor="text1"/>
          <w:szCs w:val="20"/>
        </w:rPr>
        <w:t xml:space="preserve">Фотосъемка и/или видеосъёмка, аудиозапись (в </w:t>
      </w:r>
      <w:proofErr w:type="spellStart"/>
      <w:r w:rsidRPr="00B47D91">
        <w:rPr>
          <w:rFonts w:ascii="Tahoma" w:hAnsi="Tahoma" w:cs="Tahoma"/>
          <w:color w:val="000000" w:themeColor="text1"/>
          <w:szCs w:val="20"/>
        </w:rPr>
        <w:t>т.ч</w:t>
      </w:r>
      <w:proofErr w:type="spellEnd"/>
      <w:r w:rsidRPr="00B47D91">
        <w:rPr>
          <w:rFonts w:ascii="Tahoma" w:hAnsi="Tahoma" w:cs="Tahoma"/>
          <w:color w:val="000000" w:themeColor="text1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E35191" w:rsidRPr="00F806BF" w:rsidRDefault="00E35191" w:rsidP="00E35191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</w:t>
      </w:r>
      <w:r w:rsidRPr="00F806BF">
        <w:rPr>
          <w:rFonts w:ascii="Tahoma" w:eastAsia="Times New Roman" w:hAnsi="Tahoma" w:cs="Tahoma"/>
          <w:szCs w:val="20"/>
        </w:rPr>
        <w:t>заверяет и гарантирует что:</w:t>
      </w:r>
    </w:p>
    <w:p w:rsidR="00E35191" w:rsidRPr="00035188" w:rsidRDefault="00E35191" w:rsidP="00E35191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35188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E35191" w:rsidRPr="00035188" w:rsidRDefault="00E35191" w:rsidP="00E35191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35188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</w:t>
      </w:r>
      <w:r w:rsidRPr="00035188">
        <w:rPr>
          <w:rFonts w:ascii="Tahoma" w:hAnsi="Tahoma" w:cs="Tahoma"/>
          <w:szCs w:val="20"/>
        </w:rPr>
        <w:lastRenderedPageBreak/>
        <w:t>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:rsidR="00E35191" w:rsidRPr="00035188" w:rsidRDefault="00E35191" w:rsidP="00E35191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35188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E35191" w:rsidRPr="00035188" w:rsidRDefault="00E35191" w:rsidP="00E35191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35188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E35191" w:rsidRPr="00F806BF" w:rsidRDefault="00E35191" w:rsidP="00E35191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35188">
        <w:rPr>
          <w:rFonts w:ascii="Tahoma" w:hAnsi="Tahoma" w:cs="Tahoma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 </w:t>
      </w:r>
    </w:p>
    <w:p w:rsidR="00E35191" w:rsidRPr="00930AB0" w:rsidRDefault="00E35191" w:rsidP="00E35191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b/>
          <w:szCs w:val="20"/>
        </w:rPr>
        <w:t>Приемка Оказанных Услуг</w:t>
      </w:r>
    </w:p>
    <w:p w:rsidR="00E35191" w:rsidRPr="00930AB0" w:rsidRDefault="00E35191" w:rsidP="00E35191">
      <w:pPr>
        <w:pStyle w:val="afffa"/>
        <w:numPr>
          <w:ilvl w:val="2"/>
          <w:numId w:val="5"/>
        </w:numPr>
        <w:tabs>
          <w:tab w:val="clear" w:pos="2292"/>
          <w:tab w:val="num" w:pos="993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Ежемесячно, по окончанию месяца в котором Услуги были оказаны Исполнитель обязан незамедлительно уведомить Заказчика о готовности к сдаче оказанных Услуг. </w:t>
      </w:r>
    </w:p>
    <w:p w:rsidR="00E35191" w:rsidRPr="00930AB0" w:rsidRDefault="00E35191" w:rsidP="00E35191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Приемка оказанных Услуг осуществляется очно, при личном участии уполномоченных представителей Сторон после исполнения Сторонами обязательств, предусмотренных настоящим Договором, в соответствии с условиями Договора, но не позднее 5 (пятого) числа месяца, следующего за отчетным. </w:t>
      </w:r>
    </w:p>
    <w:p w:rsidR="00E35191" w:rsidRPr="00930AB0" w:rsidRDefault="00E35191" w:rsidP="00E35191">
      <w:pPr>
        <w:pStyle w:val="afff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По согласованию с Заказчиком очная приемка может быть заменена заочной.</w:t>
      </w:r>
    </w:p>
    <w:p w:rsidR="00E35191" w:rsidRPr="00930AB0" w:rsidRDefault="00E35191" w:rsidP="00E35191">
      <w:pPr>
        <w:pStyle w:val="afff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не позднее </w:t>
      </w:r>
      <w:r>
        <w:rPr>
          <w:rFonts w:ascii="Tahoma" w:hAnsi="Tahoma" w:cs="Tahoma"/>
          <w:szCs w:val="20"/>
        </w:rPr>
        <w:t>28</w:t>
      </w:r>
      <w:r w:rsidRPr="00930AB0">
        <w:rPr>
          <w:rFonts w:ascii="Tahoma" w:hAnsi="Tahoma" w:cs="Tahoma"/>
          <w:szCs w:val="20"/>
        </w:rPr>
        <w:t xml:space="preserve"> числа месяца, предшествующего отчетному, предоставляет Заказчику отчет о выполнении требуемых показателей по объемам оказываемых услуг и отчет о материалах, использованных при оказании услуг в текущем периоде настоящего Договора. По согласованию с Заказчиком предоставление отчета может быть отменено.</w:t>
      </w:r>
    </w:p>
    <w:p w:rsidR="00E35191" w:rsidRPr="009C7B3F" w:rsidRDefault="00E35191" w:rsidP="00E35191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не </w:t>
      </w:r>
      <w:r w:rsidRPr="009C7B3F">
        <w:rPr>
          <w:rFonts w:ascii="Tahoma" w:hAnsi="Tahoma" w:cs="Tahoma"/>
          <w:szCs w:val="20"/>
        </w:rPr>
        <w:t xml:space="preserve">позднее 1 (первого) числа </w:t>
      </w:r>
      <w:proofErr w:type="gramStart"/>
      <w:r w:rsidRPr="009C7B3F">
        <w:rPr>
          <w:rFonts w:ascii="Tahoma" w:hAnsi="Tahoma" w:cs="Tahoma"/>
          <w:szCs w:val="20"/>
        </w:rPr>
        <w:t>месяца</w:t>
      </w:r>
      <w:proofErr w:type="gramEnd"/>
      <w:r w:rsidRPr="009C7B3F">
        <w:rPr>
          <w:rFonts w:ascii="Tahoma" w:hAnsi="Tahoma" w:cs="Tahoma"/>
          <w:szCs w:val="20"/>
        </w:rPr>
        <w:t xml:space="preserve"> следующего за отчетным передает Заказчику до начала приемки оказанных Услуг два экземпляра акта </w:t>
      </w:r>
      <w:r w:rsidRPr="009C7B3F">
        <w:rPr>
          <w:rFonts w:ascii="Tahoma" w:eastAsia="Times New Roman" w:hAnsi="Tahoma" w:cs="Tahoma"/>
          <w:szCs w:val="20"/>
        </w:rPr>
        <w:t xml:space="preserve">сдачи-приемки </w:t>
      </w:r>
      <w:r w:rsidRPr="009C7B3F">
        <w:rPr>
          <w:rFonts w:ascii="Tahoma" w:hAnsi="Tahoma" w:cs="Tahoma"/>
          <w:szCs w:val="20"/>
        </w:rPr>
        <w:t xml:space="preserve">оказанных Услуг, подписанных Исполнителем, Отчет. </w:t>
      </w:r>
    </w:p>
    <w:p w:rsidR="00E35191" w:rsidRPr="009C7B3F" w:rsidRDefault="00E35191" w:rsidP="00E35191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C7B3F">
        <w:rPr>
          <w:rFonts w:ascii="Tahoma" w:hAnsi="Tahoma" w:cs="Tahoma"/>
          <w:szCs w:val="20"/>
        </w:rPr>
        <w:t xml:space="preserve">Заказчик обязан в срок не более </w:t>
      </w:r>
      <w:r>
        <w:rPr>
          <w:rFonts w:ascii="Tahoma" w:hAnsi="Tahoma" w:cs="Tahoma"/>
          <w:szCs w:val="20"/>
        </w:rPr>
        <w:t>15</w:t>
      </w:r>
      <w:r w:rsidRPr="009C7B3F">
        <w:rPr>
          <w:rFonts w:ascii="Tahoma" w:hAnsi="Tahoma" w:cs="Tahoma"/>
          <w:szCs w:val="20"/>
        </w:rPr>
        <w:t xml:space="preserve"> (</w:t>
      </w:r>
      <w:r>
        <w:rPr>
          <w:rFonts w:ascii="Tahoma" w:hAnsi="Tahoma" w:cs="Tahoma"/>
          <w:szCs w:val="20"/>
        </w:rPr>
        <w:t>пятнадцати</w:t>
      </w:r>
      <w:r w:rsidRPr="009C7B3F">
        <w:rPr>
          <w:rFonts w:ascii="Tahoma" w:hAnsi="Tahoma" w:cs="Tahoma"/>
          <w:szCs w:val="20"/>
        </w:rPr>
        <w:t xml:space="preserve">) дней с момента предъявления Исполнителем акта оказанных Услуг и документов, указанных в п.5.2.3. Договора, при условии отсутствия претензий к качеству </w:t>
      </w:r>
      <w:proofErr w:type="gramStart"/>
      <w:r w:rsidRPr="009C7B3F">
        <w:rPr>
          <w:rFonts w:ascii="Tahoma" w:hAnsi="Tahoma" w:cs="Tahoma"/>
          <w:szCs w:val="20"/>
        </w:rPr>
        <w:t>Услуг,  с</w:t>
      </w:r>
      <w:proofErr w:type="gramEnd"/>
      <w:r w:rsidRPr="009C7B3F">
        <w:rPr>
          <w:rFonts w:ascii="Tahoma" w:hAnsi="Tahoma" w:cs="Tahoma"/>
          <w:szCs w:val="20"/>
        </w:rPr>
        <w:t xml:space="preserve"> участием представителей Исполнителя осмотреть и принять оказанные Услуги.</w:t>
      </w:r>
    </w:p>
    <w:p w:rsidR="00E35191" w:rsidRPr="009C7B3F" w:rsidRDefault="00E35191" w:rsidP="00E35191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C7B3F">
        <w:rPr>
          <w:rFonts w:ascii="Tahoma" w:hAnsi="Tahoma" w:cs="Tahoma"/>
          <w:szCs w:val="20"/>
        </w:rPr>
        <w:t xml:space="preserve">Заказчик производит приемку оказанных Услуг путем подписания акта </w:t>
      </w:r>
      <w:r w:rsidRPr="009C7B3F">
        <w:rPr>
          <w:rFonts w:ascii="Tahoma" w:eastAsia="Times New Roman" w:hAnsi="Tahoma" w:cs="Tahoma"/>
          <w:szCs w:val="20"/>
        </w:rPr>
        <w:t xml:space="preserve">сдачи-приемки </w:t>
      </w:r>
      <w:r w:rsidRPr="009C7B3F">
        <w:rPr>
          <w:rFonts w:ascii="Tahoma" w:hAnsi="Tahoma" w:cs="Tahoma"/>
          <w:szCs w:val="20"/>
        </w:rPr>
        <w:t xml:space="preserve">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</w:t>
      </w:r>
      <w:r w:rsidRPr="009C7B3F">
        <w:rPr>
          <w:rFonts w:ascii="Tahoma" w:eastAsia="Times New Roman" w:hAnsi="Tahoma" w:cs="Tahoma"/>
          <w:szCs w:val="20"/>
        </w:rPr>
        <w:t xml:space="preserve">сдачи-приемки </w:t>
      </w:r>
      <w:r w:rsidRPr="009C7B3F">
        <w:rPr>
          <w:rFonts w:ascii="Tahoma" w:hAnsi="Tahoma" w:cs="Tahoma"/>
          <w:szCs w:val="20"/>
        </w:rPr>
        <w:t>оказанных Услуг.</w:t>
      </w:r>
    </w:p>
    <w:p w:rsidR="00E35191" w:rsidRPr="00930AB0" w:rsidRDefault="00E35191" w:rsidP="00E35191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C7B3F">
        <w:rPr>
          <w:rFonts w:ascii="Tahoma" w:hAnsi="Tahoma" w:cs="Tahoma"/>
          <w:szCs w:val="20"/>
        </w:rPr>
        <w:t xml:space="preserve">Если Услуги по Договору оказаны ненадлежащим способом, а также в случае не предоставления документов, указанных в п.5.2.3., Заказчик вправе оформить мотивированный отказ от приемки оказанных Услуг и направить его Исполнителю в срок не позднее 3 (трех) дней с </w:t>
      </w:r>
      <w:r w:rsidRPr="00930AB0">
        <w:rPr>
          <w:rFonts w:ascii="Tahoma" w:hAnsi="Tahoma" w:cs="Tahoma"/>
          <w:szCs w:val="20"/>
        </w:rPr>
        <w:t xml:space="preserve">даты получения от Исполнителя акта </w:t>
      </w:r>
      <w:r w:rsidRPr="00930AB0">
        <w:rPr>
          <w:rFonts w:ascii="Tahoma" w:eastAsia="Times New Roman" w:hAnsi="Tahoma" w:cs="Tahoma"/>
          <w:szCs w:val="20"/>
        </w:rPr>
        <w:t xml:space="preserve">сдачи-приемки </w:t>
      </w:r>
      <w:r w:rsidRPr="00930AB0">
        <w:rPr>
          <w:rFonts w:ascii="Tahoma" w:hAnsi="Tahoma" w:cs="Tahoma"/>
          <w:szCs w:val="20"/>
        </w:rPr>
        <w:t xml:space="preserve">оказанных Услуг. </w:t>
      </w:r>
    </w:p>
    <w:p w:rsidR="00E35191" w:rsidRPr="00930AB0" w:rsidRDefault="00E35191" w:rsidP="00E35191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Мотивированный отказ Заказчика является основанием для устранения Исполнителем дефектов (недостатков, недоделок и т.п.) за свой счет и </w:t>
      </w:r>
      <w:proofErr w:type="gramStart"/>
      <w:r w:rsidRPr="00930AB0">
        <w:rPr>
          <w:rFonts w:ascii="Tahoma" w:hAnsi="Tahoma" w:cs="Tahoma"/>
          <w:szCs w:val="20"/>
        </w:rPr>
        <w:t>возмещения  Заказчику</w:t>
      </w:r>
      <w:proofErr w:type="gramEnd"/>
      <w:r w:rsidRPr="00930AB0">
        <w:rPr>
          <w:rFonts w:ascii="Tahoma" w:hAnsi="Tahoma" w:cs="Tahoma"/>
          <w:szCs w:val="20"/>
        </w:rPr>
        <w:t xml:space="preserve"> убытков в соответствии со статьей 15 ГК РФ в сроки, устанавливаемые Заказчиком.</w:t>
      </w:r>
    </w:p>
    <w:p w:rsidR="00E35191" w:rsidRPr="00930AB0" w:rsidRDefault="00E35191" w:rsidP="00E35191">
      <w:pPr>
        <w:spacing w:after="0" w:line="240" w:lineRule="auto"/>
        <w:rPr>
          <w:rFonts w:ascii="Tahoma" w:hAnsi="Tahoma" w:cs="Tahoma"/>
          <w:szCs w:val="20"/>
        </w:rPr>
      </w:pPr>
    </w:p>
    <w:p w:rsidR="00E35191" w:rsidRPr="00930AB0" w:rsidRDefault="00E35191" w:rsidP="00E35191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Гарантии качества</w:t>
      </w:r>
    </w:p>
    <w:p w:rsidR="00E35191" w:rsidRPr="00930AB0" w:rsidRDefault="00E35191" w:rsidP="00E35191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:rsidR="00E35191" w:rsidRPr="00930AB0" w:rsidRDefault="00E35191" w:rsidP="00E35191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Если в период </w:t>
      </w:r>
      <w:proofErr w:type="gramStart"/>
      <w:r w:rsidRPr="00930AB0">
        <w:rPr>
          <w:rFonts w:ascii="Tahoma" w:hAnsi="Tahoma" w:cs="Tahoma"/>
          <w:b w:val="0"/>
          <w:bCs w:val="0"/>
          <w:color w:val="auto"/>
          <w:sz w:val="20"/>
          <w:szCs w:val="20"/>
        </w:rPr>
        <w:t>использования  результатов</w:t>
      </w:r>
      <w:proofErr w:type="gramEnd"/>
      <w:r w:rsidRPr="00930AB0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 оказанных Услуг обнаружатся недостатки (недоработки), то Исполнитель обязан их устранить за свой счет и в установленные Заказчиком сроки. </w:t>
      </w:r>
    </w:p>
    <w:p w:rsidR="00E35191" w:rsidRPr="00930AB0" w:rsidRDefault="00E35191" w:rsidP="00E35191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</w:t>
      </w:r>
      <w:r w:rsidRPr="00110D78">
        <w:rPr>
          <w:rFonts w:ascii="Tahoma" w:hAnsi="Tahoma" w:cs="Tahoma"/>
          <w:b w:val="0"/>
          <w:color w:val="auto"/>
          <w:sz w:val="20"/>
          <w:szCs w:val="20"/>
        </w:rPr>
        <w:t>3 (трех)</w:t>
      </w:r>
      <w:r w:rsidRPr="00930AB0">
        <w:rPr>
          <w:rFonts w:ascii="Tahoma" w:hAnsi="Tahoma" w:cs="Tahoma"/>
          <w:b w:val="0"/>
          <w:color w:val="auto"/>
          <w:sz w:val="20"/>
          <w:szCs w:val="20"/>
        </w:rPr>
        <w:t xml:space="preserve"> рабочих дней после их обнаружения. Исполнитель обязан за свой счет устранить указанные недостатки в течение </w:t>
      </w:r>
      <w:r>
        <w:rPr>
          <w:rFonts w:ascii="Tahoma" w:hAnsi="Tahoma" w:cs="Tahoma"/>
          <w:b w:val="0"/>
          <w:color w:val="auto"/>
          <w:sz w:val="20"/>
          <w:szCs w:val="20"/>
        </w:rPr>
        <w:t>2</w:t>
      </w:r>
      <w:r w:rsidRPr="00110D78">
        <w:rPr>
          <w:rFonts w:ascii="Tahoma" w:hAnsi="Tahoma" w:cs="Tahoma"/>
          <w:b w:val="0"/>
          <w:color w:val="auto"/>
          <w:sz w:val="20"/>
          <w:szCs w:val="20"/>
        </w:rPr>
        <w:t xml:space="preserve"> (д</w:t>
      </w:r>
      <w:r>
        <w:rPr>
          <w:rFonts w:ascii="Tahoma" w:hAnsi="Tahoma" w:cs="Tahoma"/>
          <w:b w:val="0"/>
          <w:color w:val="auto"/>
          <w:sz w:val="20"/>
          <w:szCs w:val="20"/>
        </w:rPr>
        <w:t>вух</w:t>
      </w:r>
      <w:r w:rsidRPr="00110D78">
        <w:rPr>
          <w:rFonts w:ascii="Tahoma" w:hAnsi="Tahoma" w:cs="Tahoma"/>
          <w:b w:val="0"/>
          <w:color w:val="auto"/>
          <w:sz w:val="20"/>
          <w:szCs w:val="20"/>
        </w:rPr>
        <w:t>)</w:t>
      </w:r>
      <w:r w:rsidRPr="00930AB0">
        <w:rPr>
          <w:rFonts w:ascii="Tahoma" w:hAnsi="Tahoma" w:cs="Tahoma"/>
          <w:b w:val="0"/>
          <w:color w:val="auto"/>
          <w:sz w:val="20"/>
          <w:szCs w:val="20"/>
        </w:rPr>
        <w:t xml:space="preserve"> дней с момента получения Уведомления.</w:t>
      </w:r>
    </w:p>
    <w:p w:rsidR="00E35191" w:rsidRPr="00930AB0" w:rsidRDefault="00E35191" w:rsidP="00E35191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E35191" w:rsidRPr="00930AB0" w:rsidRDefault="00E35191" w:rsidP="00E35191">
      <w:pPr>
        <w:widowControl w:val="0"/>
        <w:numPr>
          <w:ilvl w:val="0"/>
          <w:numId w:val="38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:rsidR="00E35191" w:rsidRPr="00930AB0" w:rsidRDefault="00E35191" w:rsidP="00E35191">
      <w:pPr>
        <w:widowControl w:val="0"/>
        <w:numPr>
          <w:ilvl w:val="0"/>
          <w:numId w:val="38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:rsidR="00E35191" w:rsidRPr="00930AB0" w:rsidRDefault="00E35191" w:rsidP="00E35191">
      <w:pPr>
        <w:widowControl w:val="0"/>
        <w:numPr>
          <w:ilvl w:val="0"/>
          <w:numId w:val="38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</w:r>
    </w:p>
    <w:p w:rsidR="00E35191" w:rsidRPr="00930AB0" w:rsidRDefault="00E35191" w:rsidP="00E3519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E35191" w:rsidRPr="00930AB0" w:rsidRDefault="00E35191" w:rsidP="00E35191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Ответственность Сторон</w:t>
      </w:r>
    </w:p>
    <w:p w:rsidR="00E35191" w:rsidRPr="00930AB0" w:rsidRDefault="00E35191" w:rsidP="00E35191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lastRenderedPageBreak/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 </w:t>
      </w:r>
    </w:p>
    <w:p w:rsidR="00E35191" w:rsidRPr="00930AB0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num" w:pos="851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E35191" w:rsidRPr="00930AB0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num" w:pos="709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E35191" w:rsidRPr="00930AB0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E35191" w:rsidRPr="00930AB0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Cs/>
          <w:szCs w:val="20"/>
        </w:rPr>
      </w:pPr>
      <w:r>
        <w:rPr>
          <w:rFonts w:ascii="Tahoma" w:eastAsia="Times New Roman" w:hAnsi="Tahoma" w:cs="Tahoma"/>
          <w:szCs w:val="20"/>
        </w:rPr>
        <w:t>За нарушение сроков оплаты оказанных и принятых Услуг</w:t>
      </w:r>
      <w:r>
        <w:rPr>
          <w:rFonts w:ascii="Tahoma" w:hAnsi="Tahoma" w:cs="Tahoma"/>
          <w:iCs/>
          <w:szCs w:val="20"/>
        </w:rPr>
        <w:t xml:space="preserve"> </w:t>
      </w:r>
      <w:r>
        <w:rPr>
          <w:rFonts w:ascii="Tahoma" w:eastAsia="Times New Roman" w:hAnsi="Tahoma" w:cs="Tahoma"/>
          <w:szCs w:val="20"/>
        </w:rPr>
        <w:t xml:space="preserve">более чем на 30 (тридцать) дней, Заказчик обязан выплатить Исполнителю неустойку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</w:t>
      </w:r>
      <w:proofErr w:type="spellStart"/>
      <w:r>
        <w:rPr>
          <w:rFonts w:ascii="Tahoma" w:eastAsia="Times New Roman" w:hAnsi="Tahoma" w:cs="Tahoma"/>
          <w:szCs w:val="20"/>
        </w:rPr>
        <w:t>т.ч</w:t>
      </w:r>
      <w:proofErr w:type="spellEnd"/>
      <w:r>
        <w:rPr>
          <w:rFonts w:ascii="Tahoma" w:eastAsia="Times New Roman" w:hAnsi="Tahoma" w:cs="Tahoma"/>
          <w:szCs w:val="20"/>
        </w:rPr>
        <w:t>. за период до 30-го дня просрочки, к Заказчику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</w:t>
      </w:r>
      <w:r w:rsidRPr="00930AB0">
        <w:rPr>
          <w:rFonts w:ascii="Tahoma" w:eastAsia="Times New Roman" w:hAnsi="Tahoma" w:cs="Tahoma"/>
          <w:iCs/>
          <w:szCs w:val="20"/>
        </w:rPr>
        <w:t>.</w:t>
      </w:r>
    </w:p>
    <w:p w:rsidR="00E35191" w:rsidRPr="00930AB0" w:rsidRDefault="00E35191" w:rsidP="00E35191">
      <w:pPr>
        <w:pStyle w:val="ConsPlusNormal"/>
        <w:numPr>
          <w:ilvl w:val="1"/>
          <w:numId w:val="5"/>
        </w:numPr>
        <w:tabs>
          <w:tab w:val="clear" w:pos="1866"/>
          <w:tab w:val="left" w:pos="567"/>
          <w:tab w:val="num" w:pos="851"/>
          <w:tab w:val="left" w:pos="1134"/>
        </w:tabs>
        <w:ind w:left="0" w:firstLine="0"/>
        <w:jc w:val="both"/>
        <w:rPr>
          <w:i w:val="0"/>
        </w:rPr>
      </w:pPr>
      <w:r w:rsidRPr="00930AB0">
        <w:rPr>
          <w:i w:val="0"/>
        </w:rPr>
        <w:t>Заказчик не несет перед Исполнителем ответственность за упущенную выгоду.</w:t>
      </w:r>
    </w:p>
    <w:p w:rsidR="00E35191" w:rsidRPr="00930AB0" w:rsidRDefault="00E35191" w:rsidP="00E35191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3" w:name="_Ref325972312"/>
      <w:r w:rsidRPr="00930AB0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3"/>
    </w:p>
    <w:p w:rsidR="00E35191" w:rsidRPr="00930AB0" w:rsidRDefault="00E35191" w:rsidP="00E35191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•</w:t>
      </w:r>
      <w:r w:rsidRPr="00930AB0">
        <w:rPr>
          <w:rFonts w:ascii="Tahoma" w:hAnsi="Tahoma" w:cs="Tahoma"/>
          <w:szCs w:val="20"/>
        </w:rPr>
        <w:tab/>
        <w:t>за нарушение сроков начала оказания Услуг Исполнитель уплачивает пеню в размере 0,2 % (двух десятых процента) от Цены Услуг за каждый день просрочки до фактического начала оказания Услуг.</w:t>
      </w:r>
    </w:p>
    <w:p w:rsidR="00E35191" w:rsidRPr="00930AB0" w:rsidRDefault="00E35191" w:rsidP="00E35191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•</w:t>
      </w:r>
      <w:r w:rsidRPr="00930AB0">
        <w:rPr>
          <w:rFonts w:ascii="Tahoma" w:hAnsi="Tahoma" w:cs="Tahoma"/>
          <w:szCs w:val="20"/>
        </w:rPr>
        <w:tab/>
        <w:t xml:space="preserve">за нарушение периодичности оказания услуг Исполнитель выплачивает по письменному требованию Заказчика штраф в размере </w:t>
      </w:r>
      <w:r>
        <w:rPr>
          <w:rFonts w:ascii="Tahoma" w:hAnsi="Tahoma" w:cs="Tahoma"/>
          <w:szCs w:val="20"/>
        </w:rPr>
        <w:t>5000 (пяти тысяч)</w:t>
      </w:r>
      <w:r w:rsidRPr="00930AB0">
        <w:rPr>
          <w:rFonts w:ascii="Tahoma" w:hAnsi="Tahoma" w:cs="Tahoma"/>
          <w:szCs w:val="20"/>
        </w:rPr>
        <w:t xml:space="preserve"> рублей за каждый такой установленный факт нарушения.</w:t>
      </w:r>
    </w:p>
    <w:p w:rsidR="00E35191" w:rsidRPr="00930AB0" w:rsidRDefault="00E35191" w:rsidP="00E35191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•</w:t>
      </w:r>
      <w:r w:rsidRPr="00930AB0">
        <w:rPr>
          <w:rFonts w:ascii="Tahoma" w:hAnsi="Tahoma" w:cs="Tahoma"/>
          <w:szCs w:val="20"/>
        </w:rPr>
        <w:tab/>
        <w:t xml:space="preserve"> 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E35191" w:rsidRPr="00930AB0" w:rsidRDefault="00E35191" w:rsidP="00E35191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•</w:t>
      </w:r>
      <w:r w:rsidRPr="00930AB0">
        <w:rPr>
          <w:rFonts w:ascii="Tahoma" w:hAnsi="Tahoma" w:cs="Tahoma"/>
          <w:szCs w:val="20"/>
        </w:rPr>
        <w:tab/>
        <w:t>За нарушение Исполнителем порядка обеспечения расходными материалами, моющими средствами, уборочным инвентарем и инструментами, предусмотренного положениями п. 5.1.3 настоящего Договора, Исполнитель выплачивает по письменному требованию Заказчика штраф в размере 10 000 (десяти тысяч) рублей за каждый такой установленный факт нарушения.</w:t>
      </w:r>
    </w:p>
    <w:p w:rsidR="00E35191" w:rsidRPr="00930AB0" w:rsidRDefault="00E35191" w:rsidP="00E35191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•</w:t>
      </w:r>
      <w:r w:rsidRPr="00930AB0">
        <w:rPr>
          <w:rFonts w:ascii="Tahoma" w:hAnsi="Tahoma" w:cs="Tahoma"/>
          <w:szCs w:val="20"/>
        </w:rPr>
        <w:tab/>
        <w:t>За нарушение Исполнителем п.3.2. Договора, Исполнитель выплачивает по письменному требованию Заказчика штраф в размере 10 000 (десяти тысяч) рублей за каждый такой установленный факт нарушения.</w:t>
      </w:r>
    </w:p>
    <w:p w:rsidR="00E35191" w:rsidRPr="00930AB0" w:rsidRDefault="00E35191" w:rsidP="00E35191">
      <w:pPr>
        <w:pStyle w:val="afffa"/>
        <w:widowControl w:val="0"/>
        <w:numPr>
          <w:ilvl w:val="0"/>
          <w:numId w:val="39"/>
        </w:numPr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ahoma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За ненадлежащее исполнение Исполнителем</w:t>
      </w:r>
      <w:r>
        <w:rPr>
          <w:rFonts w:ascii="Tahoma" w:eastAsia="Times New Roman" w:hAnsi="Tahoma" w:cs="Tahoma"/>
          <w:szCs w:val="20"/>
        </w:rPr>
        <w:t xml:space="preserve"> обязательств</w:t>
      </w:r>
      <w:r w:rsidRPr="00930AB0">
        <w:rPr>
          <w:rFonts w:ascii="Tahoma" w:eastAsia="Times New Roman" w:hAnsi="Tahoma" w:cs="Tahoma"/>
          <w:szCs w:val="20"/>
        </w:rPr>
        <w:t>, предусмотренных п.3.7. Договора, Исполнитель уплачивает Заказчику неустойку в размере 0,05% (пять 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Заказчику.</w:t>
      </w:r>
    </w:p>
    <w:p w:rsidR="00E35191" w:rsidRPr="00B47D91" w:rsidRDefault="00E35191" w:rsidP="00E35191">
      <w:pPr>
        <w:pStyle w:val="afffa"/>
        <w:widowControl w:val="0"/>
        <w:numPr>
          <w:ilvl w:val="0"/>
          <w:numId w:val="39"/>
        </w:numPr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За несвоевременное представление какой-либо информации, предусмотренной Договором и (или) отчетов о ходе исполнения Договора Исполнитель в течение 10 </w:t>
      </w:r>
      <w:r>
        <w:rPr>
          <w:rFonts w:ascii="Tahoma" w:hAnsi="Tahoma" w:cs="Tahoma"/>
          <w:szCs w:val="20"/>
        </w:rPr>
        <w:t xml:space="preserve">(десяти) </w:t>
      </w:r>
      <w:r w:rsidRPr="00930AB0">
        <w:rPr>
          <w:rFonts w:ascii="Tahoma" w:hAnsi="Tahoma" w:cs="Tahoma"/>
          <w:szCs w:val="20"/>
        </w:rPr>
        <w:t xml:space="preserve">календарных дней с момента предъявления </w:t>
      </w:r>
      <w:r w:rsidRPr="00B47D91">
        <w:rPr>
          <w:rFonts w:ascii="Tahoma" w:hAnsi="Tahoma" w:cs="Tahoma"/>
          <w:szCs w:val="20"/>
        </w:rPr>
        <w:t>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</w:p>
    <w:p w:rsidR="00E35191" w:rsidRPr="00B47D91" w:rsidRDefault="00E35191" w:rsidP="00E35191">
      <w:pPr>
        <w:pStyle w:val="afffa"/>
        <w:widowControl w:val="0"/>
        <w:numPr>
          <w:ilvl w:val="0"/>
          <w:numId w:val="39"/>
        </w:numPr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ahoma" w:hAnsi="Tahoma" w:cs="Tahoma"/>
          <w:szCs w:val="20"/>
        </w:rPr>
      </w:pPr>
      <w:bookmarkStart w:id="4" w:name="_Ref328989777"/>
      <w:r w:rsidRPr="00B47D91">
        <w:rPr>
          <w:rFonts w:ascii="Tahoma" w:hAnsi="Tahoma" w:cs="Tahoma"/>
          <w:szCs w:val="20"/>
        </w:rPr>
        <w:t xml:space="preserve">За нарушение Исполнителем пропускного и </w:t>
      </w:r>
      <w:proofErr w:type="spellStart"/>
      <w:r w:rsidRPr="00B47D91">
        <w:rPr>
          <w:rFonts w:ascii="Tahoma" w:hAnsi="Tahoma" w:cs="Tahoma"/>
          <w:bCs/>
          <w:szCs w:val="20"/>
        </w:rPr>
        <w:t>внутриобъектового</w:t>
      </w:r>
      <w:proofErr w:type="spellEnd"/>
      <w:r w:rsidRPr="00B47D91">
        <w:rPr>
          <w:rFonts w:ascii="Tahoma" w:hAnsi="Tahoma" w:cs="Tahoma"/>
          <w:szCs w:val="20"/>
        </w:rPr>
        <w:t xml:space="preserve"> режима, действующего на территории Заказчика, Исполнитель выплачивает по письменному требованию Заказчика штраф в размере 10 000 (десяти тысяч) рублей за каждый такой установленный факт нарушения.</w:t>
      </w:r>
      <w:bookmarkEnd w:id="4"/>
    </w:p>
    <w:p w:rsidR="00E35191" w:rsidRPr="00B47D91" w:rsidRDefault="00E35191" w:rsidP="00E35191">
      <w:pPr>
        <w:pStyle w:val="afffa"/>
        <w:numPr>
          <w:ilvl w:val="0"/>
          <w:numId w:val="39"/>
        </w:numPr>
        <w:spacing w:after="0" w:line="240" w:lineRule="auto"/>
        <w:ind w:left="0" w:hanging="11"/>
        <w:jc w:val="both"/>
        <w:rPr>
          <w:rFonts w:ascii="Tahoma" w:hAnsi="Tahoma" w:cs="Tahoma"/>
          <w:color w:val="000000" w:themeColor="text1"/>
          <w:szCs w:val="20"/>
        </w:rPr>
      </w:pPr>
      <w:r w:rsidRPr="00B47D91">
        <w:rPr>
          <w:rFonts w:ascii="Tahoma" w:hAnsi="Tahoma" w:cs="Tahoma"/>
          <w:color w:val="000000" w:themeColor="text1"/>
          <w:szCs w:val="20"/>
        </w:rPr>
        <w:t xml:space="preserve">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</w:t>
      </w:r>
      <w:r w:rsidRPr="00B47D91">
        <w:rPr>
          <w:rFonts w:ascii="Tahoma" w:hAnsi="Tahoma" w:cs="Tahoma"/>
          <w:color w:val="000000" w:themeColor="text1"/>
          <w:szCs w:val="20"/>
        </w:rPr>
        <w:lastRenderedPageBreak/>
        <w:t>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 1 000 000 рублей за каждый случай нарушения</w:t>
      </w:r>
      <w:r>
        <w:rPr>
          <w:rFonts w:ascii="Tahoma" w:hAnsi="Tahoma" w:cs="Tahoma"/>
          <w:color w:val="000000" w:themeColor="text1"/>
          <w:szCs w:val="20"/>
        </w:rPr>
        <w:t>.</w:t>
      </w:r>
    </w:p>
    <w:p w:rsidR="00E35191" w:rsidRPr="00930AB0" w:rsidRDefault="00E35191" w:rsidP="00E35191">
      <w:pPr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5" w:name="_Ref327954355"/>
      <w:bookmarkStart w:id="6" w:name="_Ref273619007"/>
      <w:r w:rsidRPr="00930AB0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5"/>
      <w:r w:rsidRPr="00930AB0">
        <w:rPr>
          <w:rFonts w:ascii="Tahoma" w:hAnsi="Tahoma" w:cs="Tahoma"/>
          <w:szCs w:val="20"/>
        </w:rPr>
        <w:t xml:space="preserve"> </w:t>
      </w:r>
      <w:bookmarkEnd w:id="6"/>
    </w:p>
    <w:p w:rsidR="00E35191" w:rsidRPr="00930AB0" w:rsidRDefault="00E35191" w:rsidP="00E35191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7" w:name="_Ref327954364"/>
      <w:r w:rsidRPr="00930AB0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7"/>
    </w:p>
    <w:p w:rsidR="00E35191" w:rsidRPr="00930AB0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709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>
        <w:rPr>
          <w:rFonts w:ascii="Tahoma" w:hAnsi="Tahoma" w:cs="Tahoma"/>
          <w:szCs w:val="20"/>
        </w:rPr>
        <w:t xml:space="preserve">способом </w:t>
      </w:r>
      <w:r w:rsidRPr="00930AB0">
        <w:rPr>
          <w:rFonts w:ascii="Tahoma" w:hAnsi="Tahoma" w:cs="Tahoma"/>
          <w:szCs w:val="20"/>
        </w:rPr>
        <w:t>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E35191" w:rsidRPr="00930AB0" w:rsidRDefault="00E35191" w:rsidP="00E35191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Уплата предусмотренных настоящим Разделом Договора сумм не освобождает Исполнителя от исполнения обязательств по настоящему Договору. </w:t>
      </w:r>
    </w:p>
    <w:p w:rsidR="00E35191" w:rsidRPr="00930AB0" w:rsidRDefault="00E35191" w:rsidP="00E35191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E35191" w:rsidRPr="00930AB0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709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E35191" w:rsidRPr="00930AB0" w:rsidRDefault="00E35191" w:rsidP="00E35191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Настоящим Стороны договорились о том, что </w:t>
      </w:r>
      <w:proofErr w:type="gramStart"/>
      <w:r w:rsidRPr="00930AB0">
        <w:rPr>
          <w:rFonts w:ascii="Tahoma" w:hAnsi="Tahoma" w:cs="Tahoma"/>
          <w:szCs w:val="20"/>
        </w:rPr>
        <w:t>неосуществление  Заказчиком</w:t>
      </w:r>
      <w:proofErr w:type="gramEnd"/>
      <w:r w:rsidRPr="00930AB0">
        <w:rPr>
          <w:rFonts w:ascii="Tahoma" w:hAnsi="Tahoma" w:cs="Tahoma"/>
          <w:szCs w:val="20"/>
        </w:rPr>
        <w:t xml:space="preserve"> своего  права  по Договору при наступлении обстоятельств, служащих основанием для осуществления такого права, не 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E35191" w:rsidRPr="00743736" w:rsidRDefault="00E35191" w:rsidP="00E35191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</w:t>
      </w:r>
      <w:r w:rsidRPr="00743736">
        <w:rPr>
          <w:rFonts w:ascii="Tahoma" w:hAnsi="Tahoma" w:cs="Tahoma"/>
          <w:szCs w:val="20"/>
        </w:rPr>
        <w:t xml:space="preserve"> в соответствии со ст.406.1 ГК РФ возмещает </w:t>
      </w:r>
      <w:r>
        <w:rPr>
          <w:rFonts w:ascii="Tahoma" w:hAnsi="Tahoma" w:cs="Tahoma"/>
          <w:szCs w:val="20"/>
        </w:rPr>
        <w:t>Заказчику</w:t>
      </w:r>
      <w:r w:rsidRPr="00743736">
        <w:rPr>
          <w:rFonts w:ascii="Tahoma" w:hAnsi="Tahoma" w:cs="Tahoma"/>
          <w:szCs w:val="20"/>
        </w:rPr>
        <w:t xml:space="preserve"> все имущественные потери последнего, связанные с невозможностью уменьшения </w:t>
      </w:r>
      <w:r>
        <w:rPr>
          <w:rFonts w:ascii="Tahoma" w:hAnsi="Tahoma" w:cs="Tahoma"/>
          <w:szCs w:val="20"/>
        </w:rPr>
        <w:t>Заказчиком</w:t>
      </w:r>
      <w:r w:rsidRPr="00743736">
        <w:rPr>
          <w:rFonts w:ascii="Tahoma" w:hAnsi="Tahoma" w:cs="Tahoma"/>
          <w:szCs w:val="20"/>
        </w:rPr>
        <w:t xml:space="preserve"> налоговой базы (в том числе возврата (возмещения) налога) и (или) суммы подлежащего уплате налога по операциям с </w:t>
      </w:r>
      <w:r>
        <w:rPr>
          <w:rFonts w:ascii="Tahoma" w:hAnsi="Tahoma" w:cs="Tahoma"/>
          <w:szCs w:val="20"/>
        </w:rPr>
        <w:t>Исполнителем</w:t>
      </w:r>
      <w:r w:rsidRPr="00743736">
        <w:rPr>
          <w:rFonts w:ascii="Tahoma" w:hAnsi="Tahoma" w:cs="Tahoma"/>
          <w:szCs w:val="20"/>
        </w:rPr>
        <w:t xml:space="preserve"> и (или) третьими лицами (подрядчиками/соисполнителями), привлеченными </w:t>
      </w:r>
      <w:r>
        <w:rPr>
          <w:rFonts w:ascii="Tahoma" w:hAnsi="Tahoma" w:cs="Tahoma"/>
          <w:szCs w:val="20"/>
        </w:rPr>
        <w:t>Исполнителем</w:t>
      </w:r>
      <w:r w:rsidRPr="00743736">
        <w:rPr>
          <w:rFonts w:ascii="Tahoma" w:hAnsi="Tahoma" w:cs="Tahoma"/>
          <w:szCs w:val="20"/>
        </w:rPr>
        <w:t xml:space="preserve"> для исполнения настоящего Договора, в том числе возникшие в связи с:</w:t>
      </w:r>
    </w:p>
    <w:p w:rsidR="00E35191" w:rsidRPr="00743736" w:rsidRDefault="00E35191" w:rsidP="00E35191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3736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E35191" w:rsidRPr="00743736" w:rsidRDefault="00E35191" w:rsidP="00E35191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3736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743736">
        <w:rPr>
          <w:rFonts w:ascii="Tahoma" w:hAnsi="Tahoma" w:cs="Tahoma"/>
          <w:szCs w:val="20"/>
        </w:rPr>
        <w:t>доначисленных</w:t>
      </w:r>
      <w:proofErr w:type="spellEnd"/>
      <w:r w:rsidRPr="00743736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</w:t>
      </w:r>
      <w:r>
        <w:rPr>
          <w:rFonts w:ascii="Tahoma" w:hAnsi="Tahoma" w:cs="Tahoma"/>
          <w:szCs w:val="20"/>
        </w:rPr>
        <w:t>оказанных услуг</w:t>
      </w:r>
      <w:r w:rsidRPr="00743736">
        <w:rPr>
          <w:rFonts w:ascii="Tahoma" w:hAnsi="Tahoma" w:cs="Tahoma"/>
          <w:szCs w:val="20"/>
        </w:rPr>
        <w:t xml:space="preserve"> из расходов по налогу на прибыль организаций по причинам, связанным с </w:t>
      </w:r>
      <w:r>
        <w:rPr>
          <w:rFonts w:ascii="Tahoma" w:hAnsi="Tahoma" w:cs="Tahoma"/>
          <w:szCs w:val="20"/>
        </w:rPr>
        <w:t>Исполнителем</w:t>
      </w:r>
      <w:r w:rsidRPr="00743736">
        <w:rPr>
          <w:rFonts w:ascii="Tahoma" w:hAnsi="Tahoma" w:cs="Tahoma"/>
          <w:szCs w:val="20"/>
        </w:rPr>
        <w:t>.</w:t>
      </w:r>
    </w:p>
    <w:p w:rsidR="00E35191" w:rsidRPr="00743736" w:rsidRDefault="00E35191" w:rsidP="00E35191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3736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743736">
        <w:rPr>
          <w:rFonts w:ascii="Tahoma" w:hAnsi="Tahoma" w:cs="Tahoma"/>
          <w:strike/>
          <w:szCs w:val="20"/>
        </w:rPr>
        <w:t>и</w:t>
      </w:r>
      <w:r w:rsidRPr="00743736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E35191" w:rsidRPr="00743736" w:rsidRDefault="00E35191" w:rsidP="00E35191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3736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E35191" w:rsidRPr="00743736" w:rsidRDefault="00E35191" w:rsidP="00E35191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3736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E35191" w:rsidRPr="00743736" w:rsidRDefault="00E35191" w:rsidP="00E35191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743736">
        <w:rPr>
          <w:rFonts w:ascii="Tahoma" w:hAnsi="Tahoma" w:cs="Tahoma"/>
          <w:szCs w:val="20"/>
        </w:rPr>
        <w:t xml:space="preserve">Указанные имущественные потери возмещаются в размере сумм, взысканных (предъявленных), в том числе в размере сумм НДС, в вычете которых было отказано </w:t>
      </w:r>
      <w:r>
        <w:rPr>
          <w:rFonts w:ascii="Tahoma" w:hAnsi="Tahoma" w:cs="Tahoma"/>
          <w:szCs w:val="20"/>
        </w:rPr>
        <w:t>Заказчику</w:t>
      </w:r>
      <w:r w:rsidRPr="00743736">
        <w:rPr>
          <w:rFonts w:ascii="Tahoma" w:hAnsi="Tahoma" w:cs="Tahoma"/>
          <w:szCs w:val="20"/>
        </w:rPr>
        <w:t xml:space="preserve">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</w:t>
      </w:r>
      <w:r>
        <w:rPr>
          <w:rFonts w:ascii="Tahoma" w:hAnsi="Tahoma" w:cs="Tahoma"/>
          <w:szCs w:val="20"/>
        </w:rPr>
        <w:t>Исполнителя</w:t>
      </w:r>
      <w:r w:rsidRPr="00743736">
        <w:rPr>
          <w:rFonts w:ascii="Tahoma" w:hAnsi="Tahoma" w:cs="Tahoma"/>
          <w:szCs w:val="20"/>
        </w:rPr>
        <w:t xml:space="preserve"> возместить потери.</w:t>
      </w:r>
    </w:p>
    <w:p w:rsidR="00E35191" w:rsidRPr="00743736" w:rsidRDefault="00E35191" w:rsidP="00E35191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743736">
        <w:rPr>
          <w:rFonts w:ascii="Tahoma" w:hAnsi="Tahoma" w:cs="Tahoma"/>
          <w:szCs w:val="20"/>
        </w:rPr>
        <w:t xml:space="preserve">Имущественные потери возмещаются </w:t>
      </w:r>
      <w:r>
        <w:rPr>
          <w:rFonts w:ascii="Tahoma" w:hAnsi="Tahoma" w:cs="Tahoma"/>
          <w:szCs w:val="20"/>
        </w:rPr>
        <w:t>Исполнителем</w:t>
      </w:r>
      <w:r w:rsidRPr="00743736">
        <w:rPr>
          <w:rFonts w:ascii="Tahoma" w:hAnsi="Tahoma" w:cs="Tahoma"/>
          <w:szCs w:val="20"/>
        </w:rPr>
        <w:t xml:space="preserve"> в течение 7 дней с момента получения от </w:t>
      </w:r>
      <w:r>
        <w:rPr>
          <w:rFonts w:ascii="Tahoma" w:hAnsi="Tahoma" w:cs="Tahoma"/>
          <w:szCs w:val="20"/>
        </w:rPr>
        <w:t>Заказчика</w:t>
      </w:r>
      <w:r w:rsidRPr="00743736">
        <w:rPr>
          <w:rFonts w:ascii="Tahoma" w:hAnsi="Tahoma" w:cs="Tahoma"/>
          <w:szCs w:val="20"/>
        </w:rPr>
        <w:t xml:space="preserve"> письменного требования путем перечисления денежных средств на расчетный счет </w:t>
      </w:r>
      <w:r>
        <w:rPr>
          <w:rFonts w:ascii="Tahoma" w:hAnsi="Tahoma" w:cs="Tahoma"/>
          <w:szCs w:val="20"/>
        </w:rPr>
        <w:t>Заказчика</w:t>
      </w:r>
      <w:r w:rsidRPr="00743736">
        <w:rPr>
          <w:rFonts w:ascii="Tahoma" w:hAnsi="Tahoma" w:cs="Tahoma"/>
          <w:szCs w:val="20"/>
        </w:rPr>
        <w:t>.</w:t>
      </w:r>
    </w:p>
    <w:p w:rsidR="00E35191" w:rsidRPr="00930AB0" w:rsidRDefault="00E35191" w:rsidP="00E35191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Форс-мажор</w:t>
      </w:r>
    </w:p>
    <w:p w:rsidR="00E35191" w:rsidRPr="00930AB0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eastAsiaTheme="majorEastAsia" w:hAnsi="Tahoma" w:cs="Tahoma"/>
          <w:bCs/>
          <w:szCs w:val="20"/>
        </w:rPr>
      </w:pPr>
      <w:r w:rsidRPr="00930AB0">
        <w:rPr>
          <w:rFonts w:ascii="Tahoma" w:hAnsi="Tahoma" w:cs="Tahoma"/>
          <w:szCs w:val="20"/>
        </w:rPr>
        <w:t xml:space="preserve">Стороны освобождаются </w:t>
      </w:r>
      <w:r w:rsidRPr="00930AB0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E35191" w:rsidRPr="00930AB0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eastAsiaTheme="majorEastAsia" w:hAnsi="Tahoma" w:cs="Tahoma"/>
          <w:bCs/>
          <w:szCs w:val="20"/>
        </w:rPr>
      </w:pPr>
      <w:r w:rsidRPr="00930AB0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930AB0">
        <w:rPr>
          <w:rFonts w:ascii="Tahoma" w:eastAsiaTheme="majorEastAsia" w:hAnsi="Tahoma" w:cs="Tahoma"/>
          <w:bCs/>
          <w:szCs w:val="20"/>
        </w:rPr>
        <w:t xml:space="preserve"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</w:t>
      </w:r>
      <w:r w:rsidRPr="00930AB0">
        <w:rPr>
          <w:rFonts w:ascii="Tahoma" w:eastAsiaTheme="majorEastAsia" w:hAnsi="Tahoma" w:cs="Tahoma"/>
          <w:bCs/>
          <w:szCs w:val="20"/>
        </w:rPr>
        <w:lastRenderedPageBreak/>
        <w:t>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E35191" w:rsidRPr="00930AB0" w:rsidRDefault="00E35191" w:rsidP="00E35191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  <w:tab w:val="num" w:pos="1134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:rsidR="00E35191" w:rsidRPr="00930AB0" w:rsidRDefault="00E35191" w:rsidP="00E35191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  <w:tab w:val="num" w:pos="1134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E35191" w:rsidRPr="00930AB0" w:rsidRDefault="00E35191" w:rsidP="00E35191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  <w:tab w:val="num" w:pos="993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 8.4. Договора, обязана возместить другой Стороне причиненные такой просрочкой убытки.</w:t>
      </w:r>
    </w:p>
    <w:p w:rsidR="00E35191" w:rsidRPr="00930AB0" w:rsidRDefault="00E35191" w:rsidP="00E35191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  <w:tab w:val="num" w:pos="993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proofErr w:type="spellStart"/>
      <w:r w:rsidRPr="00930AB0">
        <w:rPr>
          <w:rFonts w:ascii="Tahoma" w:hAnsi="Tahoma" w:cs="Tahoma"/>
          <w:b w:val="0"/>
          <w:color w:val="auto"/>
          <w:sz w:val="20"/>
          <w:szCs w:val="20"/>
        </w:rPr>
        <w:t>Неуведомление</w:t>
      </w:r>
      <w:proofErr w:type="spellEnd"/>
      <w:r w:rsidRPr="00930AB0">
        <w:rPr>
          <w:rFonts w:ascii="Tahoma" w:hAnsi="Tahoma" w:cs="Tahoma"/>
          <w:b w:val="0"/>
          <w:color w:val="auto"/>
          <w:sz w:val="20"/>
          <w:szCs w:val="20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E35191" w:rsidRPr="00930AB0" w:rsidRDefault="00E35191" w:rsidP="00E35191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  <w:tab w:val="num" w:pos="993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E35191" w:rsidRPr="00930AB0" w:rsidRDefault="00E35191" w:rsidP="00E35191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  <w:tab w:val="num" w:pos="993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E35191" w:rsidRPr="00930AB0" w:rsidRDefault="00E35191" w:rsidP="00E35191">
      <w:pPr>
        <w:spacing w:after="0" w:line="240" w:lineRule="auto"/>
        <w:rPr>
          <w:rFonts w:ascii="Tahoma" w:hAnsi="Tahoma" w:cs="Tahoma"/>
          <w:b/>
          <w:bCs/>
          <w:szCs w:val="20"/>
        </w:rPr>
      </w:pPr>
    </w:p>
    <w:p w:rsidR="00E35191" w:rsidRPr="00930AB0" w:rsidRDefault="00E35191" w:rsidP="00E35191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Порядок разрешения споров</w:t>
      </w:r>
    </w:p>
    <w:p w:rsidR="00E35191" w:rsidRPr="00930AB0" w:rsidRDefault="00E35191" w:rsidP="00E35191">
      <w:pPr>
        <w:pStyle w:val="ConsPlusNormal"/>
        <w:numPr>
          <w:ilvl w:val="1"/>
          <w:numId w:val="5"/>
        </w:numPr>
        <w:tabs>
          <w:tab w:val="clear" w:pos="1866"/>
          <w:tab w:val="num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E35191" w:rsidRPr="00930AB0" w:rsidRDefault="00E35191" w:rsidP="00E35191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E35191" w:rsidRPr="00930AB0" w:rsidRDefault="00E35191" w:rsidP="00E35191">
      <w:pPr>
        <w:widowControl w:val="0"/>
        <w:numPr>
          <w:ilvl w:val="1"/>
          <w:numId w:val="5"/>
        </w:numPr>
        <w:tabs>
          <w:tab w:val="clear" w:pos="1866"/>
          <w:tab w:val="num" w:pos="426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Pr="00911C52">
        <w:rPr>
          <w:rFonts w:ascii="Tahoma" w:hAnsi="Tahoma" w:cs="Tahoma"/>
          <w:szCs w:val="20"/>
        </w:rPr>
        <w:t>Кировской области.</w:t>
      </w:r>
    </w:p>
    <w:p w:rsidR="00E35191" w:rsidRPr="00930AB0" w:rsidRDefault="00E35191" w:rsidP="00E35191">
      <w:pPr>
        <w:spacing w:after="0" w:line="240" w:lineRule="auto"/>
        <w:rPr>
          <w:rFonts w:ascii="Tahoma" w:hAnsi="Tahoma" w:cs="Tahoma"/>
          <w:bCs/>
          <w:szCs w:val="20"/>
        </w:rPr>
      </w:pPr>
      <w:r w:rsidRPr="00930AB0">
        <w:rPr>
          <w:rFonts w:ascii="Tahoma" w:hAnsi="Tahoma" w:cs="Tahoma"/>
          <w:bCs/>
          <w:szCs w:val="20"/>
        </w:rPr>
        <w:t xml:space="preserve"> </w:t>
      </w:r>
    </w:p>
    <w:p w:rsidR="00E35191" w:rsidRPr="00930AB0" w:rsidRDefault="00E35191" w:rsidP="00E35191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Основания изменения и расторжения Договора</w:t>
      </w:r>
    </w:p>
    <w:p w:rsidR="00E35191" w:rsidRPr="00930AB0" w:rsidRDefault="00E35191" w:rsidP="00E35191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уполномоченными представителями Исполнителя и Заказчика, за исключением </w:t>
      </w:r>
      <w:proofErr w:type="gramStart"/>
      <w:r w:rsidRPr="00930AB0">
        <w:rPr>
          <w:rFonts w:ascii="Tahoma" w:hAnsi="Tahoma" w:cs="Tahoma"/>
          <w:szCs w:val="20"/>
        </w:rPr>
        <w:t>случаев</w:t>
      </w:r>
      <w:proofErr w:type="gramEnd"/>
      <w:r w:rsidRPr="00930AB0">
        <w:rPr>
          <w:rFonts w:ascii="Tahoma" w:hAnsi="Tahoma" w:cs="Tahoma"/>
          <w:szCs w:val="20"/>
        </w:rPr>
        <w:t xml:space="preserve"> прямо предусмотренных в настоящем Договоре.</w:t>
      </w:r>
    </w:p>
    <w:p w:rsidR="00E35191" w:rsidRPr="00930AB0" w:rsidRDefault="00E35191" w:rsidP="00E35191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E35191" w:rsidRPr="00930AB0" w:rsidRDefault="00E35191" w:rsidP="00E35191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Договор может быть изменен или прекращен:</w:t>
      </w:r>
    </w:p>
    <w:p w:rsidR="00E35191" w:rsidRPr="00930AB0" w:rsidRDefault="00E35191" w:rsidP="00E35191">
      <w:pPr>
        <w:pStyle w:val="ConsPlusNormal"/>
        <w:numPr>
          <w:ilvl w:val="0"/>
          <w:numId w:val="8"/>
        </w:numPr>
        <w:tabs>
          <w:tab w:val="left" w:pos="1134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proofErr w:type="gramStart"/>
      <w:r w:rsidRPr="00930AB0">
        <w:rPr>
          <w:i w:val="0"/>
        </w:rPr>
        <w:t>письма и иные документы</w:t>
      </w:r>
      <w:proofErr w:type="gramEnd"/>
      <w:r w:rsidRPr="00930AB0">
        <w:rPr>
          <w:i w:val="0"/>
        </w:rPr>
        <w:t xml:space="preserve">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proofErr w:type="gramStart"/>
      <w:r w:rsidRPr="00930AB0">
        <w:rPr>
          <w:i w:val="0"/>
        </w:rPr>
        <w:t>Исполнитель  не</w:t>
      </w:r>
      <w:proofErr w:type="gramEnd"/>
      <w:r w:rsidRPr="00930AB0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:rsidR="00E35191" w:rsidRPr="00930AB0" w:rsidRDefault="00E35191" w:rsidP="00E35191">
      <w:pPr>
        <w:pStyle w:val="ConsPlusNormal"/>
        <w:numPr>
          <w:ilvl w:val="0"/>
          <w:numId w:val="8"/>
        </w:numPr>
        <w:tabs>
          <w:tab w:val="left" w:pos="1134"/>
        </w:tabs>
        <w:ind w:left="0" w:firstLine="0"/>
        <w:jc w:val="both"/>
        <w:rPr>
          <w:i w:val="0"/>
        </w:rPr>
      </w:pPr>
      <w:r w:rsidRPr="00930AB0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E35191" w:rsidRPr="00930AB0" w:rsidRDefault="00E35191" w:rsidP="00E35191">
      <w:pPr>
        <w:pStyle w:val="ConsPlusNormal"/>
        <w:numPr>
          <w:ilvl w:val="0"/>
          <w:numId w:val="8"/>
        </w:numPr>
        <w:tabs>
          <w:tab w:val="left" w:pos="1134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E35191" w:rsidRPr="00930AB0" w:rsidRDefault="00E35191" w:rsidP="00E35191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E35191" w:rsidRPr="00930AB0" w:rsidRDefault="00E35191" w:rsidP="00E35191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вправе отказаться от исполнения настоящего Договора исключительно при условии выплаты Заказчику компенсации в размере </w:t>
      </w:r>
      <w:r>
        <w:rPr>
          <w:rFonts w:ascii="Tahoma" w:hAnsi="Tahoma" w:cs="Tahoma"/>
          <w:szCs w:val="20"/>
        </w:rPr>
        <w:t xml:space="preserve">20 </w:t>
      </w:r>
      <w:r w:rsidRPr="00930AB0">
        <w:rPr>
          <w:rFonts w:ascii="Tahoma" w:hAnsi="Tahoma" w:cs="Tahoma"/>
          <w:szCs w:val="20"/>
        </w:rPr>
        <w:t xml:space="preserve">% </w:t>
      </w:r>
      <w:r>
        <w:rPr>
          <w:rFonts w:ascii="Tahoma" w:hAnsi="Tahoma" w:cs="Tahoma"/>
          <w:szCs w:val="20"/>
        </w:rPr>
        <w:t xml:space="preserve">(двадцати процентов) </w:t>
      </w:r>
      <w:r w:rsidRPr="00930AB0">
        <w:rPr>
          <w:rFonts w:ascii="Tahoma" w:hAnsi="Tahoma" w:cs="Tahoma"/>
          <w:szCs w:val="20"/>
        </w:rPr>
        <w:t>от Цены Услуг</w:t>
      </w:r>
      <w:r>
        <w:rPr>
          <w:rFonts w:ascii="Tahoma" w:hAnsi="Tahoma" w:cs="Tahoma"/>
          <w:szCs w:val="20"/>
        </w:rPr>
        <w:t>.</w:t>
      </w:r>
    </w:p>
    <w:p w:rsidR="00E35191" w:rsidRPr="00930AB0" w:rsidRDefault="00E35191" w:rsidP="00E35191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</w:t>
      </w:r>
      <w:r w:rsidRPr="00930AB0">
        <w:rPr>
          <w:rFonts w:ascii="Tahoma" w:hAnsi="Tahoma" w:cs="Tahoma"/>
          <w:szCs w:val="20"/>
        </w:rPr>
        <w:lastRenderedPageBreak/>
        <w:t xml:space="preserve">порядке ст. 719 ГК РФ. </w:t>
      </w:r>
    </w:p>
    <w:p w:rsidR="00E35191" w:rsidRPr="00930AB0" w:rsidRDefault="00E35191" w:rsidP="00E35191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E35191" w:rsidRPr="00930AB0" w:rsidRDefault="00E35191" w:rsidP="00E35191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szCs w:val="20"/>
        </w:rPr>
        <w:t>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E35191" w:rsidRPr="00930AB0" w:rsidRDefault="00E35191" w:rsidP="00E35191">
      <w:pPr>
        <w:pStyle w:val="afffa"/>
        <w:widowControl w:val="0"/>
        <w:shd w:val="clear" w:color="auto" w:fill="FFFFFF"/>
        <w:tabs>
          <w:tab w:val="num" w:pos="12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szCs w:val="20"/>
        </w:rPr>
        <w:t xml:space="preserve">В таком случае Заказчик обязан оплатить Услуги, фактически оказанные </w:t>
      </w:r>
      <w:proofErr w:type="gramStart"/>
      <w:r w:rsidRPr="00930AB0">
        <w:rPr>
          <w:rFonts w:ascii="Tahoma" w:hAnsi="Tahoma" w:cs="Tahoma"/>
          <w:szCs w:val="20"/>
        </w:rPr>
        <w:t>Исполнителем  на</w:t>
      </w:r>
      <w:proofErr w:type="gramEnd"/>
      <w:r w:rsidRPr="00930AB0">
        <w:rPr>
          <w:rFonts w:ascii="Tahoma" w:hAnsi="Tahoma" w:cs="Tahoma"/>
          <w:szCs w:val="20"/>
        </w:rPr>
        <w:t xml:space="preserve"> момент получения уведомления Заказчика об отказе от исполнения Договора на основании двухсторонних актов оказанных Услуг. Убытки, включая упущенную выгоду Исполнителя, возмещению не подлежат.</w:t>
      </w:r>
    </w:p>
    <w:p w:rsidR="00E35191" w:rsidRPr="00930AB0" w:rsidRDefault="00E35191" w:rsidP="00E35191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szCs w:val="20"/>
        </w:rPr>
        <w:t>Заказчик, в соответствии с</w:t>
      </w:r>
      <w:r>
        <w:rPr>
          <w:rFonts w:ascii="Tahoma" w:hAnsi="Tahoma" w:cs="Tahoma"/>
          <w:szCs w:val="20"/>
        </w:rPr>
        <w:t xml:space="preserve">о ст. </w:t>
      </w:r>
      <w:r w:rsidRPr="00930AB0">
        <w:rPr>
          <w:rFonts w:ascii="Tahoma" w:hAnsi="Tahoma" w:cs="Tahoma"/>
          <w:szCs w:val="20"/>
        </w:rPr>
        <w:t>450</w:t>
      </w:r>
      <w:r>
        <w:rPr>
          <w:rFonts w:ascii="Tahoma" w:hAnsi="Tahoma" w:cs="Tahoma"/>
          <w:szCs w:val="20"/>
        </w:rPr>
        <w:t>.1</w:t>
      </w:r>
      <w:r w:rsidRPr="00930AB0">
        <w:rPr>
          <w:rFonts w:ascii="Tahoma" w:hAnsi="Tahoma" w:cs="Tahoma"/>
          <w:szCs w:val="20"/>
        </w:rPr>
        <w:t xml:space="preserve">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E35191" w:rsidRPr="00930AB0" w:rsidRDefault="00E35191" w:rsidP="00E35191">
      <w:pPr>
        <w:pStyle w:val="ConsPlusNormal"/>
        <w:tabs>
          <w:tab w:val="num" w:pos="1276"/>
        </w:tabs>
        <w:jc w:val="both"/>
        <w:rPr>
          <w:i w:val="0"/>
        </w:rPr>
      </w:pPr>
      <w:r w:rsidRPr="00930AB0">
        <w:rPr>
          <w:i w:val="0"/>
        </w:rPr>
        <w:t>a) нарушение Исполнителем условий настоящего Договора, ведущее к существенному снижению качества Услуг, предусмотренных Заданием;</w:t>
      </w:r>
    </w:p>
    <w:p w:rsidR="00E35191" w:rsidRPr="00930AB0" w:rsidRDefault="00E35191" w:rsidP="00E35191">
      <w:pPr>
        <w:pStyle w:val="ConsPlusNormal"/>
        <w:jc w:val="both"/>
        <w:rPr>
          <w:i w:val="0"/>
        </w:rPr>
      </w:pPr>
      <w:r w:rsidRPr="00930AB0">
        <w:rPr>
          <w:i w:val="0"/>
          <w:lang w:val="en-US"/>
        </w:rPr>
        <w:t>b</w:t>
      </w:r>
      <w:r w:rsidRPr="00930AB0">
        <w:rPr>
          <w:i w:val="0"/>
        </w:rPr>
        <w:t xml:space="preserve">)  </w:t>
      </w:r>
      <w:proofErr w:type="gramStart"/>
      <w:r w:rsidRPr="00930AB0">
        <w:rPr>
          <w:i w:val="0"/>
        </w:rPr>
        <w:t>во</w:t>
      </w:r>
      <w:proofErr w:type="gramEnd"/>
      <w:r w:rsidRPr="00930AB0">
        <w:rPr>
          <w:i w:val="0"/>
        </w:rPr>
        <w:t xml:space="preserve"> время оказания Услуг станет очевидным, что они не будут оказаны надлежащим образом;</w:t>
      </w:r>
    </w:p>
    <w:p w:rsidR="00E35191" w:rsidRPr="00930AB0" w:rsidRDefault="00E35191" w:rsidP="00E35191">
      <w:pPr>
        <w:pStyle w:val="ConsPlusNormal"/>
        <w:jc w:val="both"/>
        <w:rPr>
          <w:i w:val="0"/>
        </w:rPr>
      </w:pPr>
      <w:r w:rsidRPr="00930AB0">
        <w:rPr>
          <w:i w:val="0"/>
          <w:lang w:val="en-US"/>
        </w:rPr>
        <w:t>c</w:t>
      </w:r>
      <w:r w:rsidRPr="00930AB0">
        <w:rPr>
          <w:i w:val="0"/>
        </w:rPr>
        <w:t xml:space="preserve">)  </w:t>
      </w:r>
      <w:proofErr w:type="gramStart"/>
      <w:r w:rsidRPr="00930AB0">
        <w:rPr>
          <w:i w:val="0"/>
        </w:rPr>
        <w:t>в</w:t>
      </w:r>
      <w:proofErr w:type="gramEnd"/>
      <w:r w:rsidRPr="00930AB0">
        <w:rPr>
          <w:i w:val="0"/>
        </w:rPr>
        <w:t xml:space="preserve"> отношении Исполнителя принято решения о ликвидации, либо реорганизации;</w:t>
      </w:r>
    </w:p>
    <w:p w:rsidR="00E35191" w:rsidRPr="00930AB0" w:rsidRDefault="00E35191" w:rsidP="00E35191">
      <w:pPr>
        <w:pStyle w:val="ConsPlusNormal"/>
        <w:tabs>
          <w:tab w:val="left" w:pos="426"/>
        </w:tabs>
        <w:jc w:val="both"/>
        <w:rPr>
          <w:i w:val="0"/>
        </w:rPr>
      </w:pPr>
      <w:r w:rsidRPr="00930AB0">
        <w:rPr>
          <w:i w:val="0"/>
          <w:lang w:val="en-US"/>
        </w:rPr>
        <w:t>d</w:t>
      </w:r>
      <w:r w:rsidRPr="00930AB0">
        <w:rPr>
          <w:i w:val="0"/>
        </w:rPr>
        <w:t xml:space="preserve">) </w:t>
      </w:r>
      <w:proofErr w:type="gramStart"/>
      <w:r w:rsidRPr="00930AB0">
        <w:rPr>
          <w:i w:val="0"/>
        </w:rPr>
        <w:t>в</w:t>
      </w:r>
      <w:proofErr w:type="gramEnd"/>
      <w:r w:rsidRPr="00930AB0">
        <w:rPr>
          <w:i w:val="0"/>
        </w:rPr>
        <w:t xml:space="preserve"> отношении Исполнителя подано заявление о признании его несостоятельным должником (банкротом);</w:t>
      </w:r>
    </w:p>
    <w:p w:rsidR="00E35191" w:rsidRPr="00930AB0" w:rsidRDefault="00E35191" w:rsidP="00E35191">
      <w:pPr>
        <w:pStyle w:val="ConsPlusNormal"/>
        <w:jc w:val="both"/>
        <w:rPr>
          <w:i w:val="0"/>
        </w:rPr>
      </w:pPr>
      <w:proofErr w:type="gramStart"/>
      <w:r w:rsidRPr="00930AB0">
        <w:rPr>
          <w:i w:val="0"/>
          <w:lang w:val="en-US"/>
        </w:rPr>
        <w:t>e</w:t>
      </w:r>
      <w:r w:rsidRPr="00930AB0">
        <w:rPr>
          <w:i w:val="0"/>
        </w:rPr>
        <w:t>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  <w:proofErr w:type="gramEnd"/>
    </w:p>
    <w:p w:rsidR="00E35191" w:rsidRPr="00930AB0" w:rsidRDefault="00E35191" w:rsidP="00E35191">
      <w:pPr>
        <w:pStyle w:val="ConsPlusNormal"/>
        <w:tabs>
          <w:tab w:val="left" w:pos="284"/>
        </w:tabs>
        <w:jc w:val="both"/>
        <w:rPr>
          <w:i w:val="0"/>
        </w:rPr>
      </w:pPr>
      <w:r w:rsidRPr="00930AB0">
        <w:rPr>
          <w:i w:val="0"/>
          <w:lang w:val="en-US"/>
        </w:rPr>
        <w:t>f</w:t>
      </w:r>
      <w:r w:rsidRPr="00930AB0">
        <w:rPr>
          <w:i w:val="0"/>
        </w:rPr>
        <w:t>)</w:t>
      </w:r>
      <w:r w:rsidRPr="00930AB0">
        <w:rPr>
          <w:i w:val="0"/>
        </w:rPr>
        <w:tab/>
      </w:r>
      <w:proofErr w:type="gramStart"/>
      <w:r w:rsidRPr="00930AB0">
        <w:rPr>
          <w:i w:val="0"/>
        </w:rPr>
        <w:t>в</w:t>
      </w:r>
      <w:proofErr w:type="gramEnd"/>
      <w:r w:rsidRPr="00930AB0">
        <w:rPr>
          <w:i w:val="0"/>
        </w:rPr>
        <w:t xml:space="preserve"> иных случаях, предусмотренных законодательством Российской Федерации и/или Договором. </w:t>
      </w:r>
    </w:p>
    <w:p w:rsidR="00E35191" w:rsidRPr="00930AB0" w:rsidRDefault="00E35191" w:rsidP="00E35191">
      <w:pPr>
        <w:pStyle w:val="ConsPlusNormal"/>
        <w:numPr>
          <w:ilvl w:val="2"/>
          <w:numId w:val="5"/>
        </w:numPr>
        <w:tabs>
          <w:tab w:val="clear" w:pos="2292"/>
          <w:tab w:val="num" w:pos="851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В случае одностороннего отказа Заказчика от исполнения Договора по основаниям, предусмотренным п.10.5.2. Договора, Заказчик вправе потребовать, а </w:t>
      </w:r>
      <w:proofErr w:type="gramStart"/>
      <w:r w:rsidRPr="00930AB0">
        <w:rPr>
          <w:i w:val="0"/>
        </w:rPr>
        <w:t>Исполнитель  обязан</w:t>
      </w:r>
      <w:proofErr w:type="gramEnd"/>
      <w:r w:rsidRPr="00930AB0">
        <w:rPr>
          <w:i w:val="0"/>
        </w:rPr>
        <w:t xml:space="preserve"> возместить Заказчику убытки, в том числе упущенную выгоду.</w:t>
      </w:r>
    </w:p>
    <w:p w:rsidR="00E35191" w:rsidRPr="00930AB0" w:rsidRDefault="00E35191" w:rsidP="00E35191">
      <w:pPr>
        <w:pStyle w:val="ConsPlusNormal"/>
        <w:numPr>
          <w:ilvl w:val="2"/>
          <w:numId w:val="5"/>
        </w:numPr>
        <w:tabs>
          <w:tab w:val="clear" w:pos="2292"/>
          <w:tab w:val="num" w:pos="851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Заказчик вправе отказаться от исполнения Договора, по основаниям, предусмотренным п. 10.5.2 Договора, в любой период времени в течение действия Договора вне зависимости от того,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не устранил </w:t>
      </w:r>
      <w:proofErr w:type="gramStart"/>
      <w:r w:rsidRPr="00930AB0">
        <w:rPr>
          <w:i w:val="0"/>
        </w:rPr>
        <w:t>обстоятельства</w:t>
      </w:r>
      <w:proofErr w:type="gramEnd"/>
      <w:r w:rsidRPr="00930AB0">
        <w:rPr>
          <w:i w:val="0"/>
        </w:rPr>
        <w:t xml:space="preserve"> дающие Заказчику право на отказ от исполнения Договора.</w:t>
      </w:r>
    </w:p>
    <w:p w:rsidR="00E35191" w:rsidRPr="00930AB0" w:rsidRDefault="00E35191" w:rsidP="00E35191">
      <w:pPr>
        <w:pStyle w:val="ConsPlusNormal"/>
        <w:numPr>
          <w:ilvl w:val="2"/>
          <w:numId w:val="5"/>
        </w:numPr>
        <w:tabs>
          <w:tab w:val="clear" w:pos="2292"/>
          <w:tab w:val="num" w:pos="851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</w:p>
    <w:p w:rsidR="00E35191" w:rsidRPr="00930AB0" w:rsidRDefault="00E35191" w:rsidP="00E35191">
      <w:pPr>
        <w:pStyle w:val="ConsPlusNormal"/>
        <w:numPr>
          <w:ilvl w:val="2"/>
          <w:numId w:val="5"/>
        </w:numPr>
        <w:tabs>
          <w:tab w:val="clear" w:pos="2292"/>
          <w:tab w:val="num" w:pos="851"/>
        </w:tabs>
        <w:ind w:left="0" w:firstLine="0"/>
        <w:jc w:val="both"/>
        <w:rPr>
          <w:i w:val="0"/>
        </w:rPr>
      </w:pPr>
      <w:r w:rsidRPr="00930AB0">
        <w:rPr>
          <w:rFonts w:eastAsia="Times New Roman"/>
          <w:i w:val="0"/>
          <w:iCs w:val="0"/>
          <w:lang w:eastAsia="ru-RU"/>
        </w:rPr>
        <w:t>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Подрядчик обязан выплатить Заказчику штраф в размере   5   % от Цены Услуг.</w:t>
      </w:r>
    </w:p>
    <w:p w:rsidR="00E35191" w:rsidRPr="00930AB0" w:rsidRDefault="00E35191" w:rsidP="00E35191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auto"/>
          <w:sz w:val="20"/>
          <w:szCs w:val="20"/>
        </w:rPr>
      </w:pPr>
    </w:p>
    <w:p w:rsidR="00E35191" w:rsidRPr="00930AB0" w:rsidRDefault="00E35191" w:rsidP="00E35191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Особые условия</w:t>
      </w:r>
    </w:p>
    <w:p w:rsidR="00E35191" w:rsidRPr="00930AB0" w:rsidRDefault="00E35191" w:rsidP="00E35191">
      <w:pPr>
        <w:pStyle w:val="ConsNormal"/>
        <w:numPr>
          <w:ilvl w:val="1"/>
          <w:numId w:val="5"/>
        </w:numPr>
        <w:tabs>
          <w:tab w:val="clear" w:pos="1866"/>
        </w:tabs>
        <w:ind w:left="0" w:firstLine="0"/>
        <w:contextualSpacing/>
        <w:jc w:val="both"/>
        <w:rPr>
          <w:rFonts w:ascii="Tahoma" w:hAnsi="Tahoma" w:cs="Tahoma"/>
        </w:rPr>
      </w:pPr>
      <w:bookmarkStart w:id="8" w:name="_Ref328406247"/>
      <w:r w:rsidRPr="00930AB0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Услуг, 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8"/>
    </w:p>
    <w:p w:rsidR="00E35191" w:rsidRPr="00930AB0" w:rsidRDefault="00E35191" w:rsidP="00E35191">
      <w:pPr>
        <w:widowControl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Наименование: ________________________________________________________________________</w:t>
      </w:r>
    </w:p>
    <w:p w:rsidR="00E35191" w:rsidRPr="00930AB0" w:rsidRDefault="00E35191" w:rsidP="00E35191">
      <w:pPr>
        <w:widowControl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Уполномоченные </w:t>
      </w:r>
      <w:proofErr w:type="gramStart"/>
      <w:r w:rsidRPr="00930AB0">
        <w:rPr>
          <w:rFonts w:ascii="Tahoma" w:hAnsi="Tahoma" w:cs="Tahoma"/>
          <w:szCs w:val="20"/>
        </w:rPr>
        <w:t>лица:_</w:t>
      </w:r>
      <w:proofErr w:type="gramEnd"/>
      <w:r w:rsidRPr="00930AB0">
        <w:rPr>
          <w:rFonts w:ascii="Tahoma" w:hAnsi="Tahoma" w:cs="Tahoma"/>
          <w:szCs w:val="20"/>
        </w:rPr>
        <w:t>_________________________________________________________________</w:t>
      </w:r>
    </w:p>
    <w:p w:rsidR="00E35191" w:rsidRPr="00930AB0" w:rsidRDefault="00E35191" w:rsidP="00E35191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930AB0">
        <w:rPr>
          <w:rFonts w:ascii="Tahoma" w:hAnsi="Tahoma" w:cs="Tahoma"/>
        </w:rPr>
        <w:t xml:space="preserve">Стороны назначают ответственных за исполнение настоящего Договора:                                                             </w:t>
      </w:r>
    </w:p>
    <w:p w:rsidR="00E35191" w:rsidRPr="00930AB0" w:rsidRDefault="00E35191" w:rsidP="00E35191">
      <w:pPr>
        <w:pStyle w:val="ConsNormal"/>
        <w:ind w:firstLine="0"/>
        <w:contextualSpacing/>
        <w:jc w:val="both"/>
        <w:rPr>
          <w:rFonts w:ascii="Tahoma" w:hAnsi="Tahoma" w:cs="Tahoma"/>
          <w:i/>
        </w:rPr>
      </w:pPr>
      <w:r w:rsidRPr="00930AB0">
        <w:rPr>
          <w:rFonts w:ascii="Tahoma" w:hAnsi="Tahoma" w:cs="Tahoma"/>
          <w:i/>
        </w:rPr>
        <w:t>от Заказчика     ____</w:t>
      </w:r>
      <w:proofErr w:type="gramStart"/>
      <w:r w:rsidRPr="00930AB0">
        <w:rPr>
          <w:rFonts w:ascii="Tahoma" w:hAnsi="Tahoma" w:cs="Tahoma"/>
          <w:i/>
        </w:rPr>
        <w:t>_[</w:t>
      </w:r>
      <w:proofErr w:type="gramEnd"/>
      <w:r w:rsidRPr="00930AB0">
        <w:rPr>
          <w:rFonts w:ascii="Tahoma" w:hAnsi="Tahoma" w:cs="Tahoma"/>
          <w:i/>
        </w:rPr>
        <w:t xml:space="preserve">Фамилия И.О.]___ телефон __________, </w:t>
      </w:r>
      <w:r w:rsidRPr="00930AB0">
        <w:rPr>
          <w:rFonts w:ascii="Tahoma" w:hAnsi="Tahoma" w:cs="Tahoma"/>
          <w:i/>
          <w:lang w:val="en-US"/>
        </w:rPr>
        <w:t>e</w:t>
      </w:r>
      <w:r w:rsidRPr="00930AB0">
        <w:rPr>
          <w:rFonts w:ascii="Tahoma" w:hAnsi="Tahoma" w:cs="Tahoma"/>
          <w:i/>
        </w:rPr>
        <w:t>-</w:t>
      </w:r>
      <w:r w:rsidRPr="00930AB0">
        <w:rPr>
          <w:rFonts w:ascii="Tahoma" w:hAnsi="Tahoma" w:cs="Tahoma"/>
          <w:i/>
          <w:lang w:val="en-US"/>
        </w:rPr>
        <w:t>mail</w:t>
      </w:r>
      <w:r w:rsidRPr="00930AB0">
        <w:rPr>
          <w:rFonts w:ascii="Tahoma" w:hAnsi="Tahoma" w:cs="Tahoma"/>
          <w:i/>
        </w:rPr>
        <w:t>: ______________________;</w:t>
      </w:r>
    </w:p>
    <w:p w:rsidR="00E35191" w:rsidRPr="00930AB0" w:rsidRDefault="00E35191" w:rsidP="00E35191">
      <w:pPr>
        <w:pStyle w:val="ConsNormal"/>
        <w:ind w:firstLine="0"/>
        <w:contextualSpacing/>
        <w:jc w:val="both"/>
        <w:rPr>
          <w:rFonts w:ascii="Tahoma" w:hAnsi="Tahoma" w:cs="Tahoma"/>
          <w:i/>
        </w:rPr>
      </w:pPr>
      <w:r w:rsidRPr="00930AB0">
        <w:rPr>
          <w:rFonts w:ascii="Tahoma" w:hAnsi="Tahoma" w:cs="Tahoma"/>
          <w:i/>
        </w:rPr>
        <w:t>от Исполнителя ____</w:t>
      </w:r>
      <w:proofErr w:type="gramStart"/>
      <w:r w:rsidRPr="00930AB0">
        <w:rPr>
          <w:rFonts w:ascii="Tahoma" w:hAnsi="Tahoma" w:cs="Tahoma"/>
          <w:i/>
        </w:rPr>
        <w:t>_[</w:t>
      </w:r>
      <w:proofErr w:type="gramEnd"/>
      <w:r w:rsidRPr="00930AB0">
        <w:rPr>
          <w:rFonts w:ascii="Tahoma" w:hAnsi="Tahoma" w:cs="Tahoma"/>
          <w:i/>
        </w:rPr>
        <w:t xml:space="preserve">Фамилия И.О.]___ телефон __________, </w:t>
      </w:r>
      <w:r w:rsidRPr="00930AB0">
        <w:rPr>
          <w:rFonts w:ascii="Tahoma" w:hAnsi="Tahoma" w:cs="Tahoma"/>
          <w:i/>
          <w:lang w:val="en-US"/>
        </w:rPr>
        <w:t>e</w:t>
      </w:r>
      <w:r w:rsidRPr="00930AB0">
        <w:rPr>
          <w:rFonts w:ascii="Tahoma" w:hAnsi="Tahoma" w:cs="Tahoma"/>
          <w:i/>
        </w:rPr>
        <w:t>-</w:t>
      </w:r>
      <w:r w:rsidRPr="00930AB0">
        <w:rPr>
          <w:rFonts w:ascii="Tahoma" w:hAnsi="Tahoma" w:cs="Tahoma"/>
          <w:i/>
          <w:lang w:val="en-US"/>
        </w:rPr>
        <w:t>mail</w:t>
      </w:r>
      <w:r w:rsidRPr="00930AB0">
        <w:rPr>
          <w:rFonts w:ascii="Tahoma" w:hAnsi="Tahoma" w:cs="Tahoma"/>
          <w:i/>
        </w:rPr>
        <w:t>: ______________________.</w:t>
      </w:r>
    </w:p>
    <w:p w:rsidR="00E35191" w:rsidRPr="00930AB0" w:rsidRDefault="00E35191" w:rsidP="00E35191">
      <w:pPr>
        <w:pStyle w:val="ConsNormal"/>
        <w:numPr>
          <w:ilvl w:val="1"/>
          <w:numId w:val="5"/>
        </w:numPr>
        <w:tabs>
          <w:tab w:val="clear" w:pos="1866"/>
        </w:tabs>
        <w:ind w:left="0" w:firstLine="0"/>
        <w:contextualSpacing/>
        <w:jc w:val="both"/>
        <w:rPr>
          <w:rFonts w:ascii="Tahoma" w:hAnsi="Tahoma" w:cs="Tahoma"/>
        </w:rPr>
      </w:pPr>
      <w:r w:rsidRPr="00930AB0">
        <w:rPr>
          <w:rFonts w:ascii="Tahoma" w:hAnsi="Tahoma" w:cs="Tahoma"/>
          <w:b/>
        </w:rPr>
        <w:t>Уступка прав и обязательств по Договору</w:t>
      </w:r>
    </w:p>
    <w:p w:rsidR="00E35191" w:rsidRPr="00930AB0" w:rsidRDefault="00E35191" w:rsidP="00E35191">
      <w:pPr>
        <w:pStyle w:val="ConsPlusNormal"/>
        <w:numPr>
          <w:ilvl w:val="2"/>
          <w:numId w:val="5"/>
        </w:numPr>
        <w:tabs>
          <w:tab w:val="clear" w:pos="2292"/>
          <w:tab w:val="left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>При отсутствии письменного согласия Заказчика Исполнитель не вправе:</w:t>
      </w:r>
    </w:p>
    <w:p w:rsidR="00E35191" w:rsidRPr="00930AB0" w:rsidRDefault="00E35191" w:rsidP="00E35191">
      <w:pPr>
        <w:pStyle w:val="ConsPlusNormal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i w:val="0"/>
        </w:rPr>
      </w:pPr>
      <w:r w:rsidRPr="00930AB0">
        <w:rPr>
          <w:i w:val="0"/>
        </w:rPr>
        <w:t>переводить свои обязательства (в том числе долги) на третье лицо;</w:t>
      </w:r>
    </w:p>
    <w:p w:rsidR="00E35191" w:rsidRPr="00930AB0" w:rsidRDefault="00E35191" w:rsidP="00E35191">
      <w:pPr>
        <w:pStyle w:val="ConsPlusNormal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i w:val="0"/>
        </w:rPr>
      </w:pPr>
      <w:r w:rsidRPr="00930AB0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E35191" w:rsidRPr="00930AB0" w:rsidRDefault="00E35191" w:rsidP="00E35191">
      <w:pPr>
        <w:pStyle w:val="ConsPlusNormal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i w:val="0"/>
        </w:rPr>
      </w:pPr>
      <w:r w:rsidRPr="00930AB0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Документации;</w:t>
      </w:r>
    </w:p>
    <w:p w:rsidR="00E35191" w:rsidRPr="00930AB0" w:rsidRDefault="00E35191" w:rsidP="00E35191">
      <w:pPr>
        <w:pStyle w:val="ConsPlusNormal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i w:val="0"/>
        </w:rPr>
      </w:pPr>
      <w:r w:rsidRPr="00930AB0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E35191" w:rsidRPr="00930AB0" w:rsidRDefault="00E35191" w:rsidP="00E35191">
      <w:pPr>
        <w:pStyle w:val="ConsPlusNormal"/>
        <w:numPr>
          <w:ilvl w:val="2"/>
          <w:numId w:val="5"/>
        </w:numPr>
        <w:tabs>
          <w:tab w:val="left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</w:t>
      </w:r>
      <w:r w:rsidRPr="00930AB0">
        <w:rPr>
          <w:i w:val="0"/>
        </w:rPr>
        <w:lastRenderedPageBreak/>
        <w:t>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E35191" w:rsidRPr="00930AB0" w:rsidRDefault="00E35191" w:rsidP="00E35191">
      <w:pPr>
        <w:pStyle w:val="ConsPlusNormal"/>
        <w:numPr>
          <w:ilvl w:val="2"/>
          <w:numId w:val="5"/>
        </w:numPr>
        <w:tabs>
          <w:tab w:val="left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:rsidR="00E35191" w:rsidRPr="00930AB0" w:rsidRDefault="00E35191" w:rsidP="00E35191">
      <w:pPr>
        <w:pStyle w:val="ConsPlusNormal"/>
        <w:numPr>
          <w:ilvl w:val="2"/>
          <w:numId w:val="5"/>
        </w:numPr>
        <w:tabs>
          <w:tab w:val="left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E35191" w:rsidRPr="00930AB0" w:rsidRDefault="00E35191" w:rsidP="00E35191">
      <w:pPr>
        <w:pStyle w:val="ConsPlusNormal"/>
        <w:numPr>
          <w:ilvl w:val="2"/>
          <w:numId w:val="5"/>
        </w:numPr>
        <w:tabs>
          <w:tab w:val="left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E35191" w:rsidRPr="00930AB0" w:rsidRDefault="00E35191" w:rsidP="00E35191">
      <w:pPr>
        <w:pStyle w:val="ConsPlusNormal"/>
        <w:numPr>
          <w:ilvl w:val="2"/>
          <w:numId w:val="5"/>
        </w:numPr>
        <w:tabs>
          <w:tab w:val="left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proofErr w:type="gramStart"/>
      <w:r w:rsidRPr="00930AB0">
        <w:rPr>
          <w:i w:val="0"/>
        </w:rPr>
        <w:t>Исполнитель  настоящим</w:t>
      </w:r>
      <w:proofErr w:type="gramEnd"/>
      <w:r w:rsidRPr="00930AB0">
        <w:rPr>
          <w:i w:val="0"/>
        </w:rPr>
        <w:t xml:space="preserve">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E35191" w:rsidRPr="00930AB0" w:rsidRDefault="00E35191" w:rsidP="00E35191">
      <w:pPr>
        <w:spacing w:after="0" w:line="240" w:lineRule="auto"/>
        <w:rPr>
          <w:rFonts w:ascii="Tahoma" w:hAnsi="Tahoma" w:cs="Tahoma"/>
          <w:szCs w:val="20"/>
        </w:rPr>
      </w:pPr>
    </w:p>
    <w:p w:rsidR="00E35191" w:rsidRPr="00E21B26" w:rsidRDefault="00E35191" w:rsidP="00E35191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  <w:tab w:val="num" w:pos="851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color w:val="auto"/>
          <w:sz w:val="20"/>
          <w:szCs w:val="20"/>
        </w:rPr>
      </w:pPr>
      <w:r w:rsidRPr="00E21B26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E21B26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E35191" w:rsidRPr="007D711D" w:rsidRDefault="00E35191" w:rsidP="00E35191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i w:val="0"/>
        </w:rPr>
      </w:pPr>
      <w:r w:rsidRPr="007D711D">
        <w:rPr>
          <w:i w:val="0"/>
        </w:rPr>
        <w:t xml:space="preserve">Любые юридически значимые сообщения, в </w:t>
      </w:r>
      <w:proofErr w:type="spellStart"/>
      <w:r w:rsidRPr="007D711D">
        <w:rPr>
          <w:i w:val="0"/>
        </w:rPr>
        <w:t>т.ч</w:t>
      </w:r>
      <w:proofErr w:type="spellEnd"/>
      <w:r w:rsidRPr="007D711D">
        <w:rPr>
          <w:i w:val="0"/>
        </w:rPr>
        <w:t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E35191" w:rsidRPr="007D711D" w:rsidRDefault="00E35191" w:rsidP="00E35191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E35191" w:rsidRPr="007D711D" w:rsidRDefault="00E35191" w:rsidP="00E35191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proofErr w:type="gramStart"/>
      <w:r w:rsidRPr="007D711D">
        <w:rPr>
          <w:i w:val="0"/>
        </w:rPr>
        <w:t>почтовой</w:t>
      </w:r>
      <w:proofErr w:type="gramEnd"/>
      <w:r w:rsidRPr="007D711D">
        <w:rPr>
          <w:i w:val="0"/>
        </w:rPr>
        <w:t xml:space="preserve"> или курьерской службой отметки, свидетельствующей о получении адресатом.</w:t>
      </w:r>
    </w:p>
    <w:p w:rsidR="00E35191" w:rsidRPr="007D711D" w:rsidRDefault="00E35191" w:rsidP="00E35191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E35191" w:rsidRPr="007D711D" w:rsidRDefault="00E35191" w:rsidP="00E35191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E35191" w:rsidRPr="007D711D" w:rsidRDefault="00E35191" w:rsidP="00E35191">
      <w:pPr>
        <w:pStyle w:val="ConsPlusNormal"/>
        <w:numPr>
          <w:ilvl w:val="1"/>
          <w:numId w:val="5"/>
        </w:numPr>
        <w:tabs>
          <w:tab w:val="clear" w:pos="1866"/>
          <w:tab w:val="num" w:pos="0"/>
          <w:tab w:val="left" w:pos="284"/>
        </w:tabs>
        <w:ind w:left="0" w:firstLine="0"/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E35191" w:rsidRPr="007D711D" w:rsidRDefault="00E35191" w:rsidP="00E35191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E35191" w:rsidRPr="007D711D" w:rsidRDefault="00E35191" w:rsidP="00E35191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rFonts w:eastAsia="Times New Roman"/>
          <w:i w:val="0"/>
        </w:rPr>
      </w:pPr>
      <w:r w:rsidRPr="007D711D">
        <w:rPr>
          <w:i w:val="0"/>
        </w:rPr>
        <w:lastRenderedPageBreak/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E35191" w:rsidRPr="007D711D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E35191" w:rsidRPr="007D711D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E35191" w:rsidRPr="007D711D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 xml:space="preserve">В случае изменения реквизитов, местонахождения, в </w:t>
      </w:r>
      <w:proofErr w:type="spellStart"/>
      <w:r w:rsidRPr="007D711D">
        <w:rPr>
          <w:rFonts w:ascii="Tahoma" w:hAnsi="Tahoma" w:cs="Tahoma"/>
          <w:szCs w:val="20"/>
        </w:rPr>
        <w:t>т.ч</w:t>
      </w:r>
      <w:proofErr w:type="spellEnd"/>
      <w:r w:rsidRPr="007D711D">
        <w:rPr>
          <w:rFonts w:ascii="Tahoma" w:hAnsi="Tahoma" w:cs="Tahoma"/>
          <w:szCs w:val="20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E35191" w:rsidRPr="007D711D" w:rsidRDefault="00E35191" w:rsidP="00E35191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:rsidR="00E35191" w:rsidRPr="007D711D" w:rsidRDefault="00E35191" w:rsidP="00E35191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12.12.1. Заказчику: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7D711D">
        <w:rPr>
          <w:rFonts w:ascii="Tahoma" w:hAnsi="Tahoma" w:cs="Tahoma"/>
          <w:spacing w:val="3"/>
        </w:rPr>
        <w:t>_______________________</w:t>
      </w:r>
    </w:p>
    <w:p w:rsidR="00E35191" w:rsidRPr="007D711D" w:rsidRDefault="00E35191" w:rsidP="00E35191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12.12.2. Исполнителю: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7D711D">
        <w:rPr>
          <w:rFonts w:ascii="Tahoma" w:hAnsi="Tahoma" w:cs="Tahoma"/>
          <w:spacing w:val="3"/>
        </w:rPr>
        <w:t>_______________________</w:t>
      </w:r>
    </w:p>
    <w:p w:rsidR="00E35191" w:rsidRPr="007D711D" w:rsidRDefault="00E35191" w:rsidP="00E35191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E35191" w:rsidRPr="007D711D" w:rsidRDefault="00E35191" w:rsidP="00E35191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>Заказчика:</w:t>
      </w:r>
      <w:r w:rsidRPr="007D711D">
        <w:rPr>
          <w:rFonts w:ascii="Tahoma" w:hAnsi="Tahoma" w:cs="Tahoma"/>
          <w:spacing w:val="-3"/>
        </w:rPr>
        <w:t xml:space="preserve"> </w:t>
      </w:r>
    </w:p>
    <w:p w:rsidR="00E35191" w:rsidRPr="007D711D" w:rsidRDefault="00E35191" w:rsidP="00E35191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7D711D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7D711D">
        <w:rPr>
          <w:rFonts w:ascii="Tahoma" w:hAnsi="Tahoma" w:cs="Tahoma"/>
          <w:spacing w:val="-3"/>
          <w:szCs w:val="20"/>
        </w:rPr>
        <w:t xml:space="preserve">: </w:t>
      </w:r>
      <w:r w:rsidRPr="007D711D">
        <w:rPr>
          <w:rFonts w:ascii="Tahoma" w:hAnsi="Tahoma" w:cs="Tahoma"/>
          <w:spacing w:val="-3"/>
          <w:szCs w:val="20"/>
          <w:u w:val="single"/>
        </w:rPr>
        <w:t>________________________________</w:t>
      </w:r>
      <w:proofErr w:type="gramStart"/>
      <w:r w:rsidRPr="007D711D">
        <w:rPr>
          <w:rFonts w:ascii="Tahoma" w:hAnsi="Tahoma" w:cs="Tahoma"/>
          <w:spacing w:val="-3"/>
          <w:szCs w:val="20"/>
          <w:u w:val="single"/>
        </w:rPr>
        <w:t>_</w:t>
      </w:r>
      <w:r w:rsidRPr="007D711D">
        <w:rPr>
          <w:rFonts w:ascii="Tahoma" w:hAnsi="Tahoma" w:cs="Tahoma"/>
          <w:szCs w:val="20"/>
        </w:rPr>
        <w:t xml:space="preserve"> ;</w:t>
      </w:r>
      <w:proofErr w:type="gramEnd"/>
    </w:p>
    <w:p w:rsidR="00E35191" w:rsidRPr="007D711D" w:rsidRDefault="00E35191" w:rsidP="00E35191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Исполнителя</w:t>
      </w:r>
      <w:r w:rsidRPr="007D711D">
        <w:rPr>
          <w:rFonts w:ascii="Tahoma" w:hAnsi="Tahoma" w:cs="Tahoma"/>
        </w:rPr>
        <w:t>:</w:t>
      </w:r>
    </w:p>
    <w:p w:rsidR="00E35191" w:rsidRPr="007D711D" w:rsidRDefault="00E35191" w:rsidP="00E35191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7D711D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7D711D">
        <w:rPr>
          <w:rFonts w:ascii="Tahoma" w:hAnsi="Tahoma" w:cs="Tahoma"/>
          <w:spacing w:val="-3"/>
          <w:szCs w:val="20"/>
        </w:rPr>
        <w:t xml:space="preserve">: </w:t>
      </w:r>
      <w:r w:rsidRPr="007D711D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 w:rsidR="00E35191" w:rsidRPr="00930AB0" w:rsidRDefault="00E35191" w:rsidP="00E35191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Антикоррупционные условия</w:t>
      </w:r>
    </w:p>
    <w:p w:rsidR="00E35191" w:rsidRPr="00F84ED5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D6385B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7" w:history="1">
        <w:r w:rsidRPr="00D6385B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D6385B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E35191" w:rsidRPr="009B4CA3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35191" w:rsidRPr="009B4CA3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E35191" w:rsidRPr="009B4CA3" w:rsidRDefault="00E35191" w:rsidP="00E35191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E35191" w:rsidRPr="009B4CA3" w:rsidRDefault="00E35191" w:rsidP="00E35191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:rsidR="00E35191" w:rsidRPr="009B4CA3" w:rsidRDefault="00E35191" w:rsidP="00E35191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:rsidR="00E35191" w:rsidRPr="009B4CA3" w:rsidRDefault="00E35191" w:rsidP="00E35191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E35191" w:rsidRPr="009B4CA3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E35191" w:rsidRPr="009B4CA3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E35191" w:rsidRPr="009F4A80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</w:t>
      </w:r>
      <w:r w:rsidRPr="009B4CA3">
        <w:rPr>
          <w:rFonts w:ascii="Tahoma" w:hAnsi="Tahoma" w:cs="Tahoma"/>
          <w:szCs w:val="20"/>
        </w:rPr>
        <w:lastRenderedPageBreak/>
        <w:t>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E35191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№3 к настоящему Договору, с приложением подтверждающих документов (далее – Информация)</w:t>
      </w:r>
    </w:p>
    <w:p w:rsidR="00E35191" w:rsidRDefault="00E35191" w:rsidP="00E35191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Инициатора,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E35191" w:rsidRDefault="00E35191" w:rsidP="00E35191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E35191" w:rsidRDefault="00E35191" w:rsidP="00E35191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E35191" w:rsidRPr="009B4CA3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:rsidR="00E35191" w:rsidRPr="009B4CA3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E35191" w:rsidRPr="000354B5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</w:p>
    <w:p w:rsidR="00E35191" w:rsidRPr="000354B5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E35191" w:rsidRPr="003A4D71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№3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E35191" w:rsidRPr="00930AB0" w:rsidRDefault="00E35191" w:rsidP="00E35191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E35191" w:rsidRPr="00930AB0" w:rsidRDefault="00E35191" w:rsidP="00E35191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Конфиденциальность</w:t>
      </w:r>
    </w:p>
    <w:p w:rsidR="00E35191" w:rsidRPr="00FA423C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</w:t>
      </w:r>
      <w:r>
        <w:rPr>
          <w:rFonts w:ascii="Tahoma" w:eastAsia="Times New Roman" w:hAnsi="Tahoma" w:cs="Tahoma"/>
          <w:szCs w:val="20"/>
        </w:rPr>
        <w:t>формации на условиях настоящей Статьи Договора.</w:t>
      </w:r>
    </w:p>
    <w:p w:rsidR="00E35191" w:rsidRPr="004B5AB3" w:rsidRDefault="00E35191" w:rsidP="00E35191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4B5AB3">
        <w:rPr>
          <w:rStyle w:val="afff7"/>
          <w:rFonts w:ascii="Tahoma" w:eastAsia="Times New Roman" w:hAnsi="Tahoma" w:cs="Tahoma"/>
          <w:szCs w:val="20"/>
        </w:rPr>
        <w:footnoteReference w:id="1"/>
      </w:r>
      <w:r w:rsidRPr="004B5AB3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4B5AB3">
        <w:rPr>
          <w:rStyle w:val="afff7"/>
          <w:rFonts w:ascii="Tahoma" w:eastAsia="Times New Roman" w:hAnsi="Tahoma" w:cs="Tahoma"/>
          <w:szCs w:val="20"/>
        </w:rPr>
        <w:footnoteReference w:id="2"/>
      </w:r>
      <w:r w:rsidRPr="004B5AB3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4B5AB3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4B5AB3">
        <w:rPr>
          <w:rStyle w:val="afff7"/>
          <w:rFonts w:ascii="Tahoma" w:eastAsia="Times New Roman" w:hAnsi="Tahoma" w:cs="Tahoma"/>
          <w:color w:val="000000"/>
          <w:szCs w:val="20"/>
        </w:rPr>
        <w:footnoteReference w:id="3"/>
      </w:r>
      <w:r w:rsidRPr="004B5AB3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:rsidR="00E35191" w:rsidRPr="004B5AB3" w:rsidRDefault="00E35191" w:rsidP="00E35191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:rsidR="00E35191" w:rsidRPr="004B5AB3" w:rsidRDefault="00E35191" w:rsidP="00E35191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lastRenderedPageBreak/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</w:t>
      </w:r>
      <w:r>
        <w:rPr>
          <w:rFonts w:ascii="Tahoma" w:eastAsia="Times New Roman" w:hAnsi="Tahoma" w:cs="Tahoma"/>
          <w:color w:val="000000"/>
          <w:szCs w:val="20"/>
        </w:rPr>
        <w:t xml:space="preserve"> настоящей</w:t>
      </w:r>
      <w:r w:rsidRPr="004B5AB3">
        <w:rPr>
          <w:rFonts w:ascii="Tahoma" w:eastAsia="Times New Roman" w:hAnsi="Tahoma" w:cs="Tahoma"/>
          <w:color w:val="000000"/>
          <w:szCs w:val="20"/>
        </w:rPr>
        <w:t xml:space="preserve"> </w:t>
      </w:r>
      <w:r>
        <w:rPr>
          <w:rFonts w:ascii="Tahoma" w:eastAsia="Times New Roman" w:hAnsi="Tahoma" w:cs="Tahoma"/>
          <w:color w:val="000000"/>
          <w:szCs w:val="20"/>
        </w:rPr>
        <w:t>Статье</w:t>
      </w:r>
      <w:r w:rsidRPr="004B5AB3">
        <w:rPr>
          <w:rFonts w:ascii="Tahoma" w:eastAsia="Times New Roman" w:hAnsi="Tahoma" w:cs="Tahoma"/>
          <w:color w:val="000000"/>
          <w:szCs w:val="20"/>
        </w:rPr>
        <w:t>) общедоступными,</w:t>
      </w:r>
    </w:p>
    <w:p w:rsidR="00E35191" w:rsidRPr="004B5AB3" w:rsidRDefault="00E35191" w:rsidP="00E35191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>б)</w:t>
      </w:r>
      <w:r w:rsidRPr="004B5AB3">
        <w:rPr>
          <w:rFonts w:ascii="Tahoma" w:eastAsia="Times New Roman" w:hAnsi="Tahoma" w:cs="Tahoma"/>
          <w:color w:val="000000"/>
          <w:szCs w:val="20"/>
        </w:rPr>
        <w:tab/>
        <w:t xml:space="preserve"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</w:t>
      </w:r>
      <w:r>
        <w:rPr>
          <w:rFonts w:ascii="Tahoma" w:eastAsia="Times New Roman" w:hAnsi="Tahoma" w:cs="Tahoma"/>
          <w:color w:val="000000"/>
          <w:szCs w:val="20"/>
        </w:rPr>
        <w:t>настоящей Статьи</w:t>
      </w:r>
      <w:r w:rsidRPr="004B5AB3">
        <w:rPr>
          <w:rFonts w:ascii="Tahoma" w:eastAsia="Times New Roman" w:hAnsi="Tahoma" w:cs="Tahoma"/>
          <w:color w:val="000000"/>
          <w:szCs w:val="20"/>
        </w:rPr>
        <w:t>;</w:t>
      </w:r>
    </w:p>
    <w:p w:rsidR="00E35191" w:rsidRPr="004B5AB3" w:rsidRDefault="00E35191" w:rsidP="00E35191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E35191" w:rsidRPr="004B5AB3" w:rsidRDefault="00E35191" w:rsidP="00E35191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4B5AB3">
        <w:rPr>
          <w:rStyle w:val="afff7"/>
          <w:rFonts w:ascii="Tahoma" w:eastAsia="Times New Roman" w:hAnsi="Tahoma" w:cs="Tahoma"/>
          <w:color w:val="000000"/>
          <w:szCs w:val="20"/>
        </w:rPr>
        <w:footnoteReference w:id="4"/>
      </w:r>
      <w:r w:rsidRPr="004B5AB3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:rsidR="00E35191" w:rsidRPr="004B5AB3" w:rsidRDefault="00E35191" w:rsidP="00E35191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 xml:space="preserve">д) информация, которая на момент ее передачи Принимающей стороне не была обозначена Раскрывающей стороной как конфиденциальная в </w:t>
      </w:r>
      <w:r>
        <w:rPr>
          <w:rFonts w:ascii="Tahoma" w:eastAsia="Times New Roman" w:hAnsi="Tahoma" w:cs="Tahoma"/>
          <w:color w:val="000000"/>
          <w:szCs w:val="20"/>
        </w:rPr>
        <w:t>порядке, установленном настоящей Статьей</w:t>
      </w:r>
      <w:r w:rsidRPr="004B5AB3">
        <w:rPr>
          <w:rFonts w:ascii="Tahoma" w:eastAsia="Times New Roman" w:hAnsi="Tahoma" w:cs="Tahoma"/>
          <w:color w:val="000000"/>
          <w:szCs w:val="20"/>
        </w:rPr>
        <w:t>.</w:t>
      </w:r>
    </w:p>
    <w:p w:rsidR="00E35191" w:rsidRPr="004B5AB3" w:rsidRDefault="00E35191" w:rsidP="00E35191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4B5AB3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4B5AB3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4B5AB3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:rsidR="00E35191" w:rsidRPr="004B5AB3" w:rsidRDefault="00E35191" w:rsidP="00E35191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E35191" w:rsidRPr="004B5AB3" w:rsidRDefault="00E35191" w:rsidP="00E35191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- </w:t>
      </w:r>
      <w:r w:rsidRPr="004B5AB3">
        <w:rPr>
          <w:rFonts w:ascii="Tahoma" w:eastAsia="Times New Roman" w:hAnsi="Tahoma" w:cs="Tahoma"/>
          <w:szCs w:val="20"/>
        </w:rPr>
        <w:t xml:space="preserve">в случае передачи Конфиденциальной информации на бумажных или электронных носителях - оформлением Сторонами актов приема-передачи </w:t>
      </w:r>
      <w:proofErr w:type="gramStart"/>
      <w:r w:rsidRPr="004B5AB3">
        <w:rPr>
          <w:rFonts w:ascii="Tahoma" w:eastAsia="Times New Roman" w:hAnsi="Tahoma" w:cs="Tahoma"/>
          <w:szCs w:val="20"/>
        </w:rPr>
        <w:t>документов  или</w:t>
      </w:r>
      <w:proofErr w:type="gramEnd"/>
      <w:r w:rsidRPr="004B5AB3">
        <w:rPr>
          <w:rFonts w:ascii="Tahoma" w:eastAsia="Times New Roman" w:hAnsi="Tahoma" w:cs="Tahoma"/>
          <w:szCs w:val="20"/>
        </w:rPr>
        <w:t xml:space="preserve"> электронных носителей информации;</w:t>
      </w:r>
    </w:p>
    <w:p w:rsidR="00E35191" w:rsidRPr="004B5AB3" w:rsidRDefault="00E35191" w:rsidP="00E35191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- </w:t>
      </w:r>
      <w:r w:rsidRPr="004B5AB3">
        <w:rPr>
          <w:rFonts w:ascii="Tahoma" w:eastAsia="Times New Roman" w:hAnsi="Tahoma" w:cs="Tahoma"/>
          <w:szCs w:val="20"/>
        </w:rPr>
        <w:t xml:space="preserve">в </w:t>
      </w:r>
      <w:proofErr w:type="gramStart"/>
      <w:r w:rsidRPr="004B5AB3">
        <w:rPr>
          <w:rFonts w:ascii="Tahoma" w:eastAsia="Times New Roman" w:hAnsi="Tahoma" w:cs="Tahoma"/>
          <w:szCs w:val="20"/>
        </w:rPr>
        <w:t>случае  передачи</w:t>
      </w:r>
      <w:proofErr w:type="gramEnd"/>
      <w:r w:rsidRPr="004B5AB3">
        <w:rPr>
          <w:rFonts w:ascii="Tahoma" w:eastAsia="Times New Roman" w:hAnsi="Tahoma" w:cs="Tahoma"/>
          <w:szCs w:val="20"/>
        </w:rPr>
        <w:t xml:space="preserve">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E35191" w:rsidRPr="004B5AB3" w:rsidRDefault="00E35191" w:rsidP="00E35191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-  </w:t>
      </w:r>
      <w:r w:rsidRPr="004B5AB3">
        <w:rPr>
          <w:rFonts w:ascii="Tahoma" w:eastAsia="Times New Roman" w:hAnsi="Tahoma" w:cs="Tahoma"/>
          <w:szCs w:val="20"/>
        </w:rPr>
        <w:t>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E35191" w:rsidRPr="004B5AB3" w:rsidRDefault="00E35191" w:rsidP="00E35191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E35191" w:rsidRPr="004B5AB3" w:rsidRDefault="00E35191" w:rsidP="00E35191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Без ущерба для положений настояще</w:t>
      </w:r>
      <w:r>
        <w:rPr>
          <w:rFonts w:ascii="Tahoma" w:eastAsia="Times New Roman" w:hAnsi="Tahoma" w:cs="Tahoma"/>
          <w:szCs w:val="20"/>
        </w:rPr>
        <w:t>й Статьи</w:t>
      </w:r>
      <w:r w:rsidRPr="004B5AB3">
        <w:rPr>
          <w:rFonts w:ascii="Tahoma" w:eastAsia="Times New Roman" w:hAnsi="Tahoma" w:cs="Tahoma"/>
          <w:szCs w:val="20"/>
        </w:rPr>
        <w:t>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4B5AB3">
        <w:rPr>
          <w:rStyle w:val="afff7"/>
          <w:rFonts w:ascii="Tahoma" w:eastAsia="Times New Roman" w:hAnsi="Tahoma" w:cs="Tahoma"/>
          <w:szCs w:val="20"/>
        </w:rPr>
        <w:footnoteReference w:id="5"/>
      </w:r>
      <w:r w:rsidRPr="004B5AB3">
        <w:rPr>
          <w:rFonts w:ascii="Tahoma" w:eastAsia="Times New Roman" w:hAnsi="Tahoma" w:cs="Tahoma"/>
          <w:szCs w:val="20"/>
        </w:rPr>
        <w:t xml:space="preserve"> и Исполнителям</w:t>
      </w:r>
      <w:r w:rsidRPr="004B5AB3">
        <w:rPr>
          <w:rStyle w:val="afff7"/>
          <w:rFonts w:ascii="Tahoma" w:eastAsia="Times New Roman" w:hAnsi="Tahoma" w:cs="Tahoma"/>
          <w:szCs w:val="20"/>
        </w:rPr>
        <w:footnoteReference w:id="6"/>
      </w:r>
      <w:r w:rsidRPr="004B5AB3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E35191" w:rsidRPr="004B5AB3" w:rsidRDefault="00E35191" w:rsidP="00E35191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E35191" w:rsidRPr="004B5AB3" w:rsidRDefault="00E35191" w:rsidP="00E35191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4B5AB3">
        <w:rPr>
          <w:rStyle w:val="afff7"/>
          <w:rFonts w:ascii="Tahoma" w:eastAsia="Times New Roman" w:hAnsi="Tahoma" w:cs="Tahoma"/>
          <w:szCs w:val="20"/>
        </w:rPr>
        <w:footnoteReference w:id="7"/>
      </w:r>
      <w:r w:rsidRPr="004B5AB3">
        <w:rPr>
          <w:rFonts w:ascii="Tahoma" w:eastAsia="Times New Roman" w:hAnsi="Tahoma" w:cs="Tahoma"/>
          <w:szCs w:val="20"/>
        </w:rPr>
        <w:t xml:space="preserve">.  </w:t>
      </w:r>
    </w:p>
    <w:p w:rsidR="00E35191" w:rsidRPr="004B5AB3" w:rsidRDefault="00E35191" w:rsidP="00E35191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:rsidR="00E35191" w:rsidRDefault="00E35191" w:rsidP="00E35191">
      <w:pPr>
        <w:pStyle w:val="afffa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4443A">
        <w:rPr>
          <w:rFonts w:ascii="Tahoma" w:eastAsia="Times New Roman" w:hAnsi="Tahoma" w:cs="Tahoma"/>
          <w:szCs w:val="20"/>
        </w:rPr>
        <w:t xml:space="preserve"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</w:t>
      </w:r>
      <w:r w:rsidRPr="0094443A">
        <w:rPr>
          <w:rFonts w:ascii="Tahoma" w:eastAsia="Times New Roman" w:hAnsi="Tahoma" w:cs="Tahoma"/>
          <w:szCs w:val="20"/>
        </w:rPr>
        <w:lastRenderedPageBreak/>
        <w:t>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E35191" w:rsidRDefault="00E35191" w:rsidP="00E35191">
      <w:pPr>
        <w:pStyle w:val="afffa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E35191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E35191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E35191" w:rsidRPr="00FA423C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FA423C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E35191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FA423C">
        <w:rPr>
          <w:rFonts w:ascii="Tahoma" w:eastAsia="Times New Roman" w:hAnsi="Tahoma" w:cs="Tahoma"/>
          <w:szCs w:val="20"/>
          <w:lang w:val="en-US"/>
        </w:rPr>
        <w:t>Internet</w:t>
      </w:r>
      <w:r w:rsidRPr="00FA423C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E35191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</w:t>
      </w:r>
      <w:r>
        <w:rPr>
          <w:rFonts w:ascii="Tahoma" w:eastAsia="Times New Roman" w:hAnsi="Tahoma" w:cs="Tahoma"/>
          <w:szCs w:val="20"/>
        </w:rPr>
        <w:t>роне при подписании настоящего Договора</w:t>
      </w:r>
      <w:r w:rsidRPr="00FA423C">
        <w:rPr>
          <w:rFonts w:ascii="Tahoma" w:eastAsia="Times New Roman" w:hAnsi="Tahoma" w:cs="Tahoma"/>
          <w:szCs w:val="20"/>
        </w:rPr>
        <w:t xml:space="preserve"> доверенности (или список, заверенный руководителем Принимающей стороны) сотрудников, уполномоченных принимать передаваемую в рамках настоящего </w:t>
      </w:r>
      <w:r>
        <w:rPr>
          <w:rFonts w:ascii="Tahoma" w:eastAsia="Times New Roman" w:hAnsi="Tahoma" w:cs="Tahoma"/>
          <w:szCs w:val="20"/>
        </w:rPr>
        <w:t>Договора</w:t>
      </w:r>
      <w:r w:rsidRPr="00FA423C">
        <w:rPr>
          <w:rFonts w:ascii="Tahoma" w:eastAsia="Times New Roman" w:hAnsi="Tahoma" w:cs="Tahoma"/>
          <w:szCs w:val="20"/>
        </w:rPr>
        <w:t xml:space="preserve"> конфиденциальную информацию и подписывать акты приема-передачи.</w:t>
      </w:r>
    </w:p>
    <w:p w:rsidR="00E35191" w:rsidRPr="00FA423C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E35191" w:rsidRPr="004B5AB3" w:rsidRDefault="00E35191" w:rsidP="00E35191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proofErr w:type="gramStart"/>
      <w:r w:rsidRPr="004B5AB3">
        <w:rPr>
          <w:rFonts w:ascii="Tahoma" w:eastAsia="Times New Roman" w:hAnsi="Tahoma" w:cs="Tahoma"/>
          <w:szCs w:val="20"/>
        </w:rPr>
        <w:t>известна</w:t>
      </w:r>
      <w:proofErr w:type="gramEnd"/>
      <w:r w:rsidRPr="004B5AB3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:rsidR="00E35191" w:rsidRPr="004B5AB3" w:rsidRDefault="00E35191" w:rsidP="00E35191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proofErr w:type="gramStart"/>
      <w:r w:rsidRPr="004B5AB3">
        <w:rPr>
          <w:rFonts w:ascii="Tahoma" w:eastAsia="Times New Roman" w:hAnsi="Tahoma" w:cs="Tahoma"/>
          <w:szCs w:val="20"/>
        </w:rPr>
        <w:t>иных  правомерных</w:t>
      </w:r>
      <w:proofErr w:type="gramEnd"/>
      <w:r w:rsidRPr="004B5AB3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:rsidR="00E35191" w:rsidRPr="004B5AB3" w:rsidRDefault="00E35191" w:rsidP="00E35191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E35191" w:rsidRPr="004B5AB3" w:rsidRDefault="00E35191" w:rsidP="00E35191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:rsidR="00E35191" w:rsidRPr="004B5AB3" w:rsidRDefault="00E35191" w:rsidP="00E35191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- является общедоступной по состоянию на дату подписания настоящего </w:t>
      </w:r>
      <w:r>
        <w:rPr>
          <w:rFonts w:ascii="Tahoma" w:eastAsia="Times New Roman" w:hAnsi="Tahoma" w:cs="Tahoma"/>
          <w:szCs w:val="20"/>
        </w:rPr>
        <w:t>Договора</w:t>
      </w:r>
      <w:r w:rsidRPr="004B5AB3">
        <w:rPr>
          <w:rFonts w:ascii="Tahoma" w:eastAsia="Times New Roman" w:hAnsi="Tahoma" w:cs="Tahoma"/>
          <w:szCs w:val="20"/>
        </w:rPr>
        <w:t xml:space="preserve"> или стала общедоступной после его подписания бе</w:t>
      </w:r>
      <w:r>
        <w:rPr>
          <w:rFonts w:ascii="Tahoma" w:eastAsia="Times New Roman" w:hAnsi="Tahoma" w:cs="Tahoma"/>
          <w:szCs w:val="20"/>
        </w:rPr>
        <w:t>з нарушения положений настоящей Статьи</w:t>
      </w:r>
      <w:r w:rsidRPr="004B5AB3">
        <w:rPr>
          <w:rFonts w:ascii="Tahoma" w:eastAsia="Times New Roman" w:hAnsi="Tahoma" w:cs="Tahoma"/>
          <w:szCs w:val="20"/>
        </w:rPr>
        <w:t>.</w:t>
      </w:r>
    </w:p>
    <w:p w:rsidR="00E35191" w:rsidRPr="00FA423C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FA423C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FA423C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E35191" w:rsidRPr="004B5AB3" w:rsidRDefault="00E35191" w:rsidP="00E35191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4B5AB3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E35191" w:rsidRPr="004B5AB3" w:rsidRDefault="00E35191" w:rsidP="00E35191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</w:t>
      </w:r>
      <w:r>
        <w:rPr>
          <w:rFonts w:ascii="Tahoma" w:eastAsia="Times New Roman" w:hAnsi="Tahoma" w:cs="Tahoma"/>
          <w:szCs w:val="20"/>
        </w:rPr>
        <w:t>Договору</w:t>
      </w:r>
      <w:r w:rsidRPr="004B5AB3">
        <w:rPr>
          <w:rFonts w:ascii="Tahoma" w:eastAsia="Times New Roman" w:hAnsi="Tahoma" w:cs="Tahoma"/>
          <w:szCs w:val="20"/>
        </w:rPr>
        <w:t xml:space="preserve"> и содержащие Конфиденциальную информацию.</w:t>
      </w:r>
    </w:p>
    <w:p w:rsidR="00E35191" w:rsidRPr="004B5AB3" w:rsidRDefault="00E35191" w:rsidP="00E35191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случае реорганизации Принимающей стороны, все правопреемники этой Принимающей стороны обязаны исполнять обязательства, предусмотренные </w:t>
      </w:r>
      <w:r>
        <w:rPr>
          <w:rFonts w:ascii="Tahoma" w:eastAsia="Times New Roman" w:hAnsi="Tahoma" w:cs="Tahoma"/>
          <w:szCs w:val="20"/>
        </w:rPr>
        <w:t>настоящей Статьей</w:t>
      </w:r>
      <w:r w:rsidRPr="004B5AB3">
        <w:rPr>
          <w:rFonts w:ascii="Tahoma" w:eastAsia="Times New Roman" w:hAnsi="Tahoma" w:cs="Tahoma"/>
          <w:szCs w:val="20"/>
        </w:rPr>
        <w:t>.</w:t>
      </w:r>
    </w:p>
    <w:p w:rsidR="00E35191" w:rsidRPr="004B5AB3" w:rsidRDefault="00E35191" w:rsidP="00E35191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</w:t>
      </w:r>
      <w:r w:rsidRPr="004B5AB3">
        <w:rPr>
          <w:rFonts w:ascii="Tahoma" w:eastAsia="Times New Roman" w:hAnsi="Tahoma" w:cs="Tahoma"/>
          <w:szCs w:val="20"/>
        </w:rPr>
        <w:lastRenderedPageBreak/>
        <w:t>расходы по привлечению специалистов в течение 30 (тридцати) дней с даты предъявления соответствующего требования.</w:t>
      </w:r>
    </w:p>
    <w:p w:rsidR="00E35191" w:rsidRPr="004B5AB3" w:rsidRDefault="00E35191" w:rsidP="00E35191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:rsidR="00E35191" w:rsidRPr="004B5AB3" w:rsidRDefault="00E35191" w:rsidP="00E35191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E35191" w:rsidRPr="004B5AB3" w:rsidRDefault="00E35191" w:rsidP="00E35191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- разрешать или запрещать доступ к конфиденциальной </w:t>
      </w:r>
      <w:proofErr w:type="gramStart"/>
      <w:r w:rsidRPr="004B5AB3">
        <w:rPr>
          <w:rFonts w:ascii="Tahoma" w:eastAsia="Times New Roman" w:hAnsi="Tahoma" w:cs="Tahoma"/>
          <w:szCs w:val="20"/>
        </w:rPr>
        <w:t>информации,  определять</w:t>
      </w:r>
      <w:proofErr w:type="gramEnd"/>
      <w:r w:rsidRPr="004B5AB3">
        <w:rPr>
          <w:rFonts w:ascii="Tahoma" w:eastAsia="Times New Roman" w:hAnsi="Tahoma" w:cs="Tahoma"/>
          <w:szCs w:val="20"/>
        </w:rPr>
        <w:t xml:space="preserve"> порядок и условия доступа к этой информации третьих лиц;</w:t>
      </w:r>
    </w:p>
    <w:p w:rsidR="00E35191" w:rsidRPr="004B5AB3" w:rsidRDefault="00E35191" w:rsidP="00E35191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E35191" w:rsidRPr="004B5AB3" w:rsidRDefault="00E35191" w:rsidP="00E35191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E35191" w:rsidRPr="004B5AB3" w:rsidRDefault="00E35191" w:rsidP="00E35191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E35191" w:rsidRPr="004B5AB3" w:rsidRDefault="00E35191" w:rsidP="00E35191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</w:t>
      </w:r>
      <w:r>
        <w:rPr>
          <w:rFonts w:ascii="Tahoma" w:eastAsia="Times New Roman" w:hAnsi="Tahoma" w:cs="Tahoma"/>
          <w:szCs w:val="20"/>
        </w:rPr>
        <w:t>настоящей Статье</w:t>
      </w:r>
      <w:r w:rsidRPr="004B5AB3">
        <w:rPr>
          <w:rFonts w:ascii="Tahoma" w:eastAsia="Times New Roman" w:hAnsi="Tahoma" w:cs="Tahoma"/>
          <w:szCs w:val="20"/>
        </w:rPr>
        <w:t xml:space="preserve"> и обязуется в случае нарушения </w:t>
      </w:r>
      <w:r>
        <w:rPr>
          <w:rFonts w:ascii="Tahoma" w:eastAsia="Times New Roman" w:hAnsi="Tahoma" w:cs="Tahoma"/>
          <w:szCs w:val="20"/>
        </w:rPr>
        <w:t>положений настоящей Статьи</w:t>
      </w:r>
      <w:r w:rsidRPr="004B5AB3">
        <w:rPr>
          <w:rFonts w:ascii="Tahoma" w:eastAsia="Times New Roman" w:hAnsi="Tahoma" w:cs="Tahoma"/>
          <w:szCs w:val="20"/>
        </w:rPr>
        <w:t xml:space="preserve"> по требованию Раскрывающей стороны уплатить неустойку в </w:t>
      </w:r>
      <w:proofErr w:type="gramStart"/>
      <w:r w:rsidRPr="004B5AB3">
        <w:rPr>
          <w:rFonts w:ascii="Tahoma" w:eastAsia="Times New Roman" w:hAnsi="Tahoma" w:cs="Tahoma"/>
          <w:szCs w:val="20"/>
        </w:rPr>
        <w:t xml:space="preserve">размере  </w:t>
      </w:r>
      <w:r>
        <w:rPr>
          <w:rFonts w:ascii="Tahoma" w:eastAsia="Times New Roman" w:hAnsi="Tahoma" w:cs="Tahoma"/>
          <w:szCs w:val="20"/>
        </w:rPr>
        <w:t>500</w:t>
      </w:r>
      <w:proofErr w:type="gramEnd"/>
      <w:r>
        <w:rPr>
          <w:rFonts w:ascii="Tahoma" w:eastAsia="Times New Roman" w:hAnsi="Tahoma" w:cs="Tahoma"/>
          <w:szCs w:val="20"/>
        </w:rPr>
        <w:t xml:space="preserve"> 000</w:t>
      </w:r>
      <w:r w:rsidRPr="004B5AB3">
        <w:rPr>
          <w:rFonts w:ascii="Tahoma" w:eastAsia="Times New Roman" w:hAnsi="Tahoma" w:cs="Tahoma"/>
          <w:szCs w:val="20"/>
        </w:rPr>
        <w:t xml:space="preserve"> (</w:t>
      </w:r>
      <w:r>
        <w:rPr>
          <w:rFonts w:ascii="Tahoma" w:eastAsia="Times New Roman" w:hAnsi="Tahoma" w:cs="Tahoma"/>
          <w:szCs w:val="20"/>
        </w:rPr>
        <w:t>пятьсот тысяч</w:t>
      </w:r>
      <w:r w:rsidRPr="004B5AB3">
        <w:rPr>
          <w:rFonts w:ascii="Tahoma" w:eastAsia="Times New Roman" w:hAnsi="Tahoma" w:cs="Tahoma"/>
          <w:szCs w:val="20"/>
        </w:rPr>
        <w:t>) рублей.</w:t>
      </w:r>
    </w:p>
    <w:p w:rsidR="00E35191" w:rsidRPr="004B5AB3" w:rsidRDefault="00E35191" w:rsidP="00E35191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E35191" w:rsidRPr="004B5AB3" w:rsidRDefault="00E35191" w:rsidP="00E35191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proofErr w:type="gramStart"/>
      <w:r w:rsidRPr="004B5AB3">
        <w:rPr>
          <w:rFonts w:ascii="Tahoma" w:eastAsia="Times New Roman" w:hAnsi="Tahoma" w:cs="Tahoma"/>
          <w:szCs w:val="20"/>
        </w:rPr>
        <w:t>течение  3</w:t>
      </w:r>
      <w:proofErr w:type="gramEnd"/>
      <w:r w:rsidRPr="004B5AB3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:rsidR="00E35191" w:rsidRPr="004B5AB3" w:rsidRDefault="00E35191" w:rsidP="00E35191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4B5AB3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4B5AB3">
        <w:rPr>
          <w:rFonts w:ascii="Tahoma" w:eastAsia="Times New Roman" w:hAnsi="Tahoma" w:cs="Tahoma"/>
          <w:szCs w:val="20"/>
        </w:rPr>
        <w:t>По истечении срока предупреждения</w:t>
      </w:r>
      <w:r>
        <w:rPr>
          <w:rFonts w:ascii="Tahoma" w:eastAsia="Times New Roman" w:hAnsi="Tahoma" w:cs="Tahoma"/>
          <w:szCs w:val="20"/>
        </w:rPr>
        <w:t xml:space="preserve"> положения настоящей</w:t>
      </w:r>
      <w:r w:rsidRPr="004B5AB3">
        <w:rPr>
          <w:rFonts w:ascii="Tahoma" w:eastAsia="Times New Roman" w:hAnsi="Tahoma" w:cs="Tahoma"/>
          <w:szCs w:val="20"/>
        </w:rPr>
        <w:t xml:space="preserve"> </w:t>
      </w:r>
      <w:r>
        <w:rPr>
          <w:rFonts w:ascii="Tahoma" w:eastAsia="Times New Roman" w:hAnsi="Tahoma" w:cs="Tahoma"/>
          <w:szCs w:val="20"/>
        </w:rPr>
        <w:t>Статьи прекращают свое действие</w:t>
      </w:r>
      <w:r w:rsidRPr="004B5AB3">
        <w:rPr>
          <w:rFonts w:ascii="Tahoma" w:eastAsia="Times New Roman" w:hAnsi="Tahoma" w:cs="Tahoma"/>
          <w:szCs w:val="20"/>
        </w:rPr>
        <w:t>.</w:t>
      </w:r>
    </w:p>
    <w:p w:rsidR="00E35191" w:rsidRPr="004B5AB3" w:rsidRDefault="00E35191" w:rsidP="00E35191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</w:t>
      </w:r>
      <w:r>
        <w:rPr>
          <w:rFonts w:ascii="Tahoma" w:eastAsia="Times New Roman" w:hAnsi="Tahoma" w:cs="Tahoma"/>
          <w:szCs w:val="20"/>
        </w:rPr>
        <w:t>Договора</w:t>
      </w:r>
      <w:r w:rsidRPr="004B5AB3">
        <w:rPr>
          <w:rFonts w:ascii="Tahoma" w:eastAsia="Times New Roman" w:hAnsi="Tahoma" w:cs="Tahoma"/>
          <w:szCs w:val="20"/>
        </w:rPr>
        <w:t xml:space="preserve">, если иное не будет согласовано Сторонами при расторжении настоящего </w:t>
      </w:r>
      <w:r>
        <w:rPr>
          <w:rFonts w:ascii="Tahoma" w:eastAsia="Times New Roman" w:hAnsi="Tahoma" w:cs="Tahoma"/>
          <w:szCs w:val="20"/>
        </w:rPr>
        <w:t>Договора</w:t>
      </w:r>
      <w:r w:rsidRPr="004B5AB3">
        <w:rPr>
          <w:rFonts w:ascii="Tahoma" w:eastAsia="Times New Roman" w:hAnsi="Tahoma" w:cs="Tahoma"/>
          <w:szCs w:val="20"/>
        </w:rPr>
        <w:t>.</w:t>
      </w:r>
    </w:p>
    <w:p w:rsidR="00E35191" w:rsidRPr="00930AB0" w:rsidRDefault="00E35191" w:rsidP="00E35191">
      <w:pPr>
        <w:tabs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 w:val="12"/>
          <w:szCs w:val="12"/>
        </w:rPr>
      </w:pPr>
    </w:p>
    <w:p w:rsidR="00E35191" w:rsidRPr="00930AB0" w:rsidRDefault="00E35191" w:rsidP="00E35191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Заключительные положения</w:t>
      </w:r>
    </w:p>
    <w:p w:rsidR="00E35191" w:rsidRPr="00930AB0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Настоящий Договор составлен в двух подлинных идентичных экземплярах, имеющих </w:t>
      </w:r>
      <w:proofErr w:type="gramStart"/>
      <w:r w:rsidRPr="00930AB0">
        <w:rPr>
          <w:rFonts w:ascii="Tahoma" w:hAnsi="Tahoma" w:cs="Tahoma"/>
          <w:szCs w:val="20"/>
        </w:rPr>
        <w:t>одинаковую  юридическую</w:t>
      </w:r>
      <w:proofErr w:type="gramEnd"/>
      <w:r w:rsidRPr="00930AB0">
        <w:rPr>
          <w:rFonts w:ascii="Tahoma" w:hAnsi="Tahoma" w:cs="Tahoma"/>
          <w:szCs w:val="20"/>
        </w:rPr>
        <w:t xml:space="preserve"> силу, по одному для каждой стороны.</w:t>
      </w:r>
    </w:p>
    <w:p w:rsidR="00E35191" w:rsidRPr="00930AB0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:rsidR="00E35191" w:rsidRPr="00930AB0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E35191" w:rsidRPr="00930AB0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E35191" w:rsidRPr="00930AB0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E35191" w:rsidRPr="00930AB0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в срок не позднее 10 дней с момента наступления соответствующего события обязан уведомлять Заказчика о: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Цены Услуг, либо более 10% (десяти процентов) балансовой </w:t>
      </w:r>
      <w:r w:rsidRPr="00930AB0">
        <w:rPr>
          <w:rFonts w:ascii="Tahoma" w:hAnsi="Tahoma" w:cs="Tahoma"/>
          <w:szCs w:val="20"/>
        </w:rPr>
        <w:lastRenderedPageBreak/>
        <w:t xml:space="preserve">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:rsidR="00E35191" w:rsidRPr="00930AB0" w:rsidRDefault="00E35191" w:rsidP="00E35191">
      <w:pPr>
        <w:pStyle w:val="afffa"/>
        <w:tabs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В случае не уведомления Заказчика о событиях указанных в настоящем пункте, </w:t>
      </w:r>
      <w:proofErr w:type="gramStart"/>
      <w:r w:rsidRPr="00930AB0">
        <w:rPr>
          <w:rFonts w:ascii="Tahoma" w:hAnsi="Tahoma" w:cs="Tahoma"/>
          <w:szCs w:val="20"/>
        </w:rPr>
        <w:t>Исполнитель  несет</w:t>
      </w:r>
      <w:proofErr w:type="gramEnd"/>
      <w:r w:rsidRPr="00930AB0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:rsidR="00E35191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В случае изменения реквизитов, в </w:t>
      </w:r>
      <w:proofErr w:type="spellStart"/>
      <w:r w:rsidRPr="00930AB0">
        <w:rPr>
          <w:rFonts w:ascii="Tahoma" w:hAnsi="Tahoma" w:cs="Tahoma"/>
          <w:szCs w:val="20"/>
        </w:rPr>
        <w:t>т.ч</w:t>
      </w:r>
      <w:proofErr w:type="spellEnd"/>
      <w:r w:rsidRPr="00930AB0">
        <w:rPr>
          <w:rFonts w:ascii="Tahoma" w:hAnsi="Tahoma" w:cs="Tahoma"/>
          <w:szCs w:val="20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E35191" w:rsidRDefault="00E35191" w:rsidP="00E35191">
      <w:pPr>
        <w:pStyle w:val="afffa"/>
        <w:numPr>
          <w:ilvl w:val="1"/>
          <w:numId w:val="50"/>
        </w:num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>Электронный документооборот</w:t>
      </w:r>
    </w:p>
    <w:p w:rsidR="00E35191" w:rsidRDefault="00E35191" w:rsidP="00E35191">
      <w:pPr>
        <w:pStyle w:val="afffa"/>
        <w:numPr>
          <w:ilvl w:val="2"/>
          <w:numId w:val="50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</w:t>
      </w:r>
      <w:r>
        <w:rPr>
          <w:rFonts w:ascii="Tahoma" w:hAnsi="Tahoma" w:cs="Tahoma"/>
        </w:rPr>
        <w:t xml:space="preserve">от </w:t>
      </w:r>
      <w:r>
        <w:rPr>
          <w:rFonts w:ascii="Tahoma" w:hAnsi="Tahoma" w:cs="Tahoma"/>
          <w:color w:val="000000"/>
          <w:szCs w:val="20"/>
          <w:shd w:val="clear" w:color="auto" w:fill="FFFFFF"/>
        </w:rPr>
        <w:t>19.12.2023 № ЕД-7-26/970@ </w:t>
      </w:r>
      <w:r>
        <w:rPr>
          <w:rFonts w:ascii="Tahoma" w:hAnsi="Tahoma" w:cs="Tahoma"/>
          <w:szCs w:val="20"/>
        </w:rPr>
        <w:t xml:space="preserve">(либо документам, принятым в замену указанных приказов ФНС России с момента их обязательного применения); актов сверок, Отчетов - в форматах </w:t>
      </w:r>
      <w:proofErr w:type="spellStart"/>
      <w:r>
        <w:rPr>
          <w:rFonts w:ascii="Tahoma" w:hAnsi="Tahoma" w:cs="Tahoma"/>
          <w:szCs w:val="20"/>
        </w:rPr>
        <w:t>pdf</w:t>
      </w:r>
      <w:proofErr w:type="spellEnd"/>
      <w:r>
        <w:rPr>
          <w:rFonts w:ascii="Tahoma" w:hAnsi="Tahoma" w:cs="Tahoma"/>
          <w:szCs w:val="20"/>
        </w:rPr>
        <w:t xml:space="preserve"> (</w:t>
      </w:r>
      <w:proofErr w:type="spellStart"/>
      <w:r>
        <w:rPr>
          <w:rFonts w:ascii="Tahoma" w:hAnsi="Tahoma" w:cs="Tahoma"/>
          <w:szCs w:val="20"/>
        </w:rPr>
        <w:t>Portable</w:t>
      </w:r>
      <w:proofErr w:type="spellEnd"/>
      <w:r>
        <w:rPr>
          <w:rFonts w:ascii="Tahoma" w:hAnsi="Tahoma" w:cs="Tahoma"/>
          <w:szCs w:val="20"/>
        </w:rPr>
        <w:t xml:space="preserve"> </w:t>
      </w:r>
      <w:proofErr w:type="spellStart"/>
      <w:r>
        <w:rPr>
          <w:rFonts w:ascii="Tahoma" w:hAnsi="Tahoma" w:cs="Tahoma"/>
          <w:szCs w:val="20"/>
        </w:rPr>
        <w:t>Document</w:t>
      </w:r>
      <w:proofErr w:type="spellEnd"/>
      <w:r>
        <w:rPr>
          <w:rFonts w:ascii="Tahoma" w:hAnsi="Tahoma" w:cs="Tahoma"/>
          <w:szCs w:val="20"/>
        </w:rPr>
        <w:t xml:space="preserve"> </w:t>
      </w:r>
      <w:proofErr w:type="spellStart"/>
      <w:r>
        <w:rPr>
          <w:rFonts w:ascii="Tahoma" w:hAnsi="Tahoma" w:cs="Tahoma"/>
          <w:szCs w:val="20"/>
        </w:rPr>
        <w:t>Format</w:t>
      </w:r>
      <w:proofErr w:type="spellEnd"/>
      <w:r>
        <w:rPr>
          <w:rFonts w:ascii="Tahoma" w:hAnsi="Tahoma" w:cs="Tahoma"/>
          <w:szCs w:val="20"/>
        </w:rPr>
        <w:t xml:space="preserve">), </w:t>
      </w:r>
      <w:proofErr w:type="spellStart"/>
      <w:r>
        <w:rPr>
          <w:rFonts w:ascii="Tahoma" w:hAnsi="Tahoma" w:cs="Tahoma"/>
          <w:szCs w:val="20"/>
        </w:rPr>
        <w:t>doc</w:t>
      </w:r>
      <w:proofErr w:type="spellEnd"/>
      <w:r>
        <w:rPr>
          <w:rFonts w:ascii="Tahoma" w:hAnsi="Tahoma" w:cs="Tahoma"/>
          <w:szCs w:val="20"/>
        </w:rPr>
        <w:t xml:space="preserve"> (MS </w:t>
      </w:r>
      <w:proofErr w:type="spellStart"/>
      <w:r>
        <w:rPr>
          <w:rFonts w:ascii="Tahoma" w:hAnsi="Tahoma" w:cs="Tahoma"/>
          <w:szCs w:val="20"/>
        </w:rPr>
        <w:t>Word</w:t>
      </w:r>
      <w:proofErr w:type="spellEnd"/>
      <w:r>
        <w:rPr>
          <w:rFonts w:ascii="Tahoma" w:hAnsi="Tahoma" w:cs="Tahoma"/>
          <w:szCs w:val="20"/>
        </w:rPr>
        <w:t xml:space="preserve">), </w:t>
      </w:r>
      <w:proofErr w:type="spellStart"/>
      <w:r>
        <w:rPr>
          <w:rFonts w:ascii="Tahoma" w:hAnsi="Tahoma" w:cs="Tahoma"/>
          <w:szCs w:val="20"/>
        </w:rPr>
        <w:t>xls</w:t>
      </w:r>
      <w:proofErr w:type="spellEnd"/>
      <w:r>
        <w:rPr>
          <w:rFonts w:ascii="Tahoma" w:hAnsi="Tahoma" w:cs="Tahoma"/>
          <w:szCs w:val="20"/>
        </w:rPr>
        <w:t xml:space="preserve"> (MS </w:t>
      </w:r>
      <w:proofErr w:type="spellStart"/>
      <w:r>
        <w:rPr>
          <w:rFonts w:ascii="Tahoma" w:hAnsi="Tahoma" w:cs="Tahoma"/>
          <w:szCs w:val="20"/>
        </w:rPr>
        <w:t>Excel</w:t>
      </w:r>
      <w:proofErr w:type="spellEnd"/>
      <w:r>
        <w:rPr>
          <w:rFonts w:ascii="Tahoma" w:hAnsi="Tahoma" w:cs="Tahoma"/>
          <w:szCs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E35191" w:rsidRDefault="00E35191" w:rsidP="00E35191">
      <w:pPr>
        <w:pStyle w:val="afffa"/>
        <w:numPr>
          <w:ilvl w:val="2"/>
          <w:numId w:val="50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E35191" w:rsidRDefault="00E35191" w:rsidP="00E35191">
      <w:pPr>
        <w:pStyle w:val="afffa"/>
        <w:numPr>
          <w:ilvl w:val="2"/>
          <w:numId w:val="50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E35191" w:rsidRDefault="00E35191" w:rsidP="00E3519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 xml:space="preserve">Номер договора&gt;;   </w:t>
      </w:r>
    </w:p>
    <w:p w:rsidR="00E35191" w:rsidRDefault="00E35191" w:rsidP="00E3519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 xml:space="preserve">Номер договора&gt; или в секции </w:t>
      </w:r>
      <w:proofErr w:type="spellStart"/>
      <w:r>
        <w:rPr>
          <w:rFonts w:ascii="Tahoma" w:hAnsi="Tahoma" w:cs="Tahoma"/>
          <w:szCs w:val="20"/>
        </w:rPr>
        <w:t>СвПродПер.СвПер</w:t>
      </w:r>
      <w:proofErr w:type="spellEnd"/>
      <w:r>
        <w:rPr>
          <w:rFonts w:ascii="Tahoma" w:hAnsi="Tahoma" w:cs="Tahoma"/>
          <w:szCs w:val="20"/>
        </w:rPr>
        <w:t xml:space="preserve"> – строку с тэгом  </w:t>
      </w:r>
      <w:proofErr w:type="spellStart"/>
      <w:r>
        <w:rPr>
          <w:rFonts w:ascii="Tahoma" w:hAnsi="Tahoma" w:cs="Tahoma"/>
          <w:szCs w:val="20"/>
        </w:rPr>
        <w:t>ОснПер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НаимОсн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НомОсн</w:t>
      </w:r>
      <w:proofErr w:type="spellEnd"/>
      <w:r>
        <w:rPr>
          <w:rFonts w:ascii="Tahoma" w:hAnsi="Tahoma" w:cs="Tahoma"/>
          <w:szCs w:val="20"/>
        </w:rPr>
        <w:t xml:space="preserve">=&lt;Номер договора&gt;; в секции </w:t>
      </w:r>
      <w:proofErr w:type="spellStart"/>
      <w:r>
        <w:rPr>
          <w:rFonts w:ascii="Tahoma" w:hAnsi="Tahoma" w:cs="Tahoma"/>
          <w:szCs w:val="20"/>
        </w:rPr>
        <w:t>ГрузОт</w:t>
      </w:r>
      <w:proofErr w:type="spellEnd"/>
      <w:r>
        <w:rPr>
          <w:rFonts w:ascii="Tahoma" w:hAnsi="Tahoma" w:cs="Tahoma"/>
          <w:szCs w:val="20"/>
        </w:rPr>
        <w:t xml:space="preserve"> – значениями атрибута </w:t>
      </w:r>
      <w:proofErr w:type="spellStart"/>
      <w:r>
        <w:rPr>
          <w:rFonts w:ascii="Tahoma" w:hAnsi="Tahoma" w:cs="Tahoma"/>
          <w:szCs w:val="20"/>
        </w:rPr>
        <w:t>УчастникТип</w:t>
      </w:r>
      <w:proofErr w:type="spellEnd"/>
      <w:r>
        <w:rPr>
          <w:rFonts w:ascii="Tahoma" w:hAnsi="Tahoma" w:cs="Tahoma"/>
          <w:szCs w:val="20"/>
        </w:rPr>
        <w:t xml:space="preserve"> если грузоотправитель не совпадает с продавцом</w:t>
      </w:r>
    </w:p>
    <w:p w:rsidR="00E35191" w:rsidRDefault="00E35191" w:rsidP="00E3519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E35191" w:rsidRDefault="00E35191" w:rsidP="00E3519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 </w:t>
      </w:r>
      <w:proofErr w:type="spellStart"/>
      <w:r>
        <w:rPr>
          <w:rFonts w:ascii="Tahoma" w:hAnsi="Tahoma" w:cs="Tahoma"/>
          <w:szCs w:val="20"/>
        </w:rPr>
        <w:t>ПредДок</w:t>
      </w:r>
      <w:proofErr w:type="spellEnd"/>
      <w:r>
        <w:rPr>
          <w:rFonts w:ascii="Tahoma" w:hAnsi="Tahoma" w:cs="Tahoma"/>
          <w:szCs w:val="20"/>
        </w:rPr>
        <w:t xml:space="preserve">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 xml:space="preserve">Номер ПУД&gt; </w:t>
      </w:r>
    </w:p>
    <w:p w:rsidR="00E35191" w:rsidRDefault="00E35191" w:rsidP="00E3519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 </w:t>
      </w:r>
      <w:proofErr w:type="spellStart"/>
      <w:r>
        <w:rPr>
          <w:rFonts w:ascii="Tahoma" w:hAnsi="Tahoma" w:cs="Tahoma"/>
          <w:szCs w:val="20"/>
        </w:rPr>
        <w:t>ПредДокДата</w:t>
      </w:r>
      <w:proofErr w:type="spellEnd"/>
      <w:r>
        <w:rPr>
          <w:rFonts w:ascii="Tahoma" w:hAnsi="Tahoma" w:cs="Tahoma"/>
          <w:szCs w:val="20"/>
        </w:rPr>
        <w:t xml:space="preserve">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>Дата ПУД&gt;</w:t>
      </w:r>
    </w:p>
    <w:p w:rsidR="00E35191" w:rsidRDefault="00E35191" w:rsidP="00E3519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E35191" w:rsidRDefault="00E35191" w:rsidP="00E35191">
      <w:pPr>
        <w:pStyle w:val="afffa"/>
        <w:widowControl w:val="0"/>
        <w:numPr>
          <w:ilvl w:val="2"/>
          <w:numId w:val="50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E35191" w:rsidRDefault="00E35191" w:rsidP="00E35191">
      <w:pPr>
        <w:pStyle w:val="afffa"/>
        <w:widowControl w:val="0"/>
        <w:numPr>
          <w:ilvl w:val="2"/>
          <w:numId w:val="50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E35191" w:rsidRDefault="00E35191" w:rsidP="00E35191">
      <w:pPr>
        <w:pStyle w:val="afffa"/>
        <w:widowControl w:val="0"/>
        <w:numPr>
          <w:ilvl w:val="2"/>
          <w:numId w:val="50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E35191" w:rsidRDefault="00E35191" w:rsidP="00E35191">
      <w:pPr>
        <w:pStyle w:val="afffa"/>
        <w:widowControl w:val="0"/>
        <w:numPr>
          <w:ilvl w:val="2"/>
          <w:numId w:val="50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E35191" w:rsidRDefault="00E35191" w:rsidP="00E35191">
      <w:pPr>
        <w:pStyle w:val="afffa"/>
        <w:widowControl w:val="0"/>
        <w:numPr>
          <w:ilvl w:val="2"/>
          <w:numId w:val="50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Заказчик, за исключением случаев предусмотренных п15.8.</w:t>
      </w:r>
      <w:proofErr w:type="gramStart"/>
      <w:r>
        <w:rPr>
          <w:rFonts w:ascii="Tahoma" w:hAnsi="Tahoma" w:cs="Tahoma"/>
          <w:szCs w:val="20"/>
        </w:rPr>
        <w:t>6.-</w:t>
      </w:r>
      <w:proofErr w:type="gramEnd"/>
      <w:r>
        <w:rPr>
          <w:rFonts w:ascii="Tahoma" w:hAnsi="Tahoma" w:cs="Tahoma"/>
          <w:szCs w:val="20"/>
        </w:rPr>
        <w:t xml:space="preserve">15.8.7. вправе не принимать к рассмотрению направленные Исполнителем  на бумажном носителе документы, а также документы </w:t>
      </w:r>
      <w:r>
        <w:rPr>
          <w:rFonts w:ascii="Tahoma" w:hAnsi="Tahoma" w:cs="Tahoma"/>
          <w:szCs w:val="20"/>
        </w:rPr>
        <w:lastRenderedPageBreak/>
        <w:t>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E35191" w:rsidRDefault="00E35191" w:rsidP="00E35191">
      <w:pPr>
        <w:pStyle w:val="afffa"/>
        <w:widowControl w:val="0"/>
        <w:numPr>
          <w:ilvl w:val="2"/>
          <w:numId w:val="50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E35191" w:rsidRPr="00471A90" w:rsidRDefault="00E35191" w:rsidP="00E35191">
      <w:pPr>
        <w:pStyle w:val="afffa"/>
        <w:widowControl w:val="0"/>
        <w:numPr>
          <w:ilvl w:val="2"/>
          <w:numId w:val="50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>
        <w:rPr>
          <w:rFonts w:ascii="Tahoma" w:hAnsi="Tahoma" w:cs="Tahoma"/>
        </w:rPr>
        <w:t xml:space="preserve"> </w:t>
      </w:r>
    </w:p>
    <w:p w:rsidR="00E35191" w:rsidRPr="00930AB0" w:rsidRDefault="00E35191" w:rsidP="00E35191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:rsidR="00E35191" w:rsidRPr="00930AB0" w:rsidRDefault="00E35191" w:rsidP="00E35191">
      <w:pPr>
        <w:widowControl w:val="0"/>
        <w:shd w:val="clear" w:color="auto" w:fill="FFFFFF"/>
        <w:tabs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Приложения к настоящему Договору:</w:t>
      </w:r>
    </w:p>
    <w:p w:rsidR="00E35191" w:rsidRPr="00930AB0" w:rsidRDefault="00E35191" w:rsidP="00E35191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9" w:name="_Ref328747268"/>
      <w:r w:rsidRPr="00930AB0">
        <w:rPr>
          <w:rFonts w:ascii="Tahoma" w:hAnsi="Tahoma" w:cs="Tahoma"/>
          <w:szCs w:val="20"/>
        </w:rPr>
        <w:t>Задание</w:t>
      </w:r>
      <w:bookmarkEnd w:id="9"/>
      <w:r w:rsidRPr="00930AB0">
        <w:rPr>
          <w:rFonts w:ascii="Tahoma" w:hAnsi="Tahoma" w:cs="Tahoma"/>
          <w:szCs w:val="20"/>
        </w:rPr>
        <w:t xml:space="preserve"> Заказчика;</w:t>
      </w:r>
    </w:p>
    <w:p w:rsidR="00E35191" w:rsidRPr="00217760" w:rsidRDefault="00E35191" w:rsidP="00E3519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217760">
        <w:rPr>
          <w:rFonts w:ascii="Tahoma" w:hAnsi="Tahoma" w:cs="Tahoma"/>
          <w:szCs w:val="20"/>
        </w:rPr>
        <w:t>Приложение 1</w:t>
      </w:r>
      <w:r>
        <w:rPr>
          <w:rFonts w:ascii="Tahoma" w:hAnsi="Tahoma" w:cs="Tahoma"/>
          <w:szCs w:val="20"/>
        </w:rPr>
        <w:t xml:space="preserve"> к Заданию.</w:t>
      </w:r>
      <w:r w:rsidRPr="00217760">
        <w:rPr>
          <w:rFonts w:ascii="Tahoma" w:hAnsi="Tahoma" w:cs="Tahoma"/>
          <w:szCs w:val="20"/>
        </w:rPr>
        <w:t xml:space="preserve"> Площади убираемых помещений и прилегающих территорий, объемы услуг;</w:t>
      </w:r>
    </w:p>
    <w:p w:rsidR="00E35191" w:rsidRPr="00217760" w:rsidRDefault="00E35191" w:rsidP="00E3519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17760">
        <w:rPr>
          <w:rFonts w:ascii="Tahoma" w:hAnsi="Tahoma" w:cs="Tahoma"/>
          <w:szCs w:val="20"/>
        </w:rPr>
        <w:t xml:space="preserve">Приложение </w:t>
      </w:r>
      <w:r>
        <w:rPr>
          <w:rFonts w:ascii="Tahoma" w:hAnsi="Tahoma" w:cs="Tahoma"/>
          <w:szCs w:val="20"/>
        </w:rPr>
        <w:t xml:space="preserve">2 к Заданию. </w:t>
      </w:r>
      <w:r w:rsidRPr="00217760">
        <w:rPr>
          <w:rFonts w:ascii="Tahoma" w:hAnsi="Tahoma" w:cs="Tahoma"/>
          <w:szCs w:val="20"/>
        </w:rPr>
        <w:t>Технологическая программа уборки;</w:t>
      </w:r>
    </w:p>
    <w:p w:rsidR="00E35191" w:rsidRPr="00217760" w:rsidRDefault="00E35191" w:rsidP="00E3519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17760">
        <w:rPr>
          <w:rFonts w:ascii="Tahoma" w:hAnsi="Tahoma" w:cs="Tahoma"/>
          <w:szCs w:val="20"/>
        </w:rPr>
        <w:t>Приложение 3</w:t>
      </w:r>
      <w:r>
        <w:rPr>
          <w:rFonts w:ascii="Tahoma" w:hAnsi="Tahoma" w:cs="Tahoma"/>
          <w:szCs w:val="20"/>
        </w:rPr>
        <w:t xml:space="preserve"> к Заданию</w:t>
      </w:r>
      <w:r w:rsidRPr="00217760">
        <w:rPr>
          <w:rFonts w:ascii="Tahoma" w:hAnsi="Tahoma" w:cs="Tahoma"/>
          <w:szCs w:val="20"/>
        </w:rPr>
        <w:t>. Направление Заявок;</w:t>
      </w:r>
    </w:p>
    <w:p w:rsidR="00E35191" w:rsidRDefault="00E35191" w:rsidP="00E35191">
      <w:pPr>
        <w:numPr>
          <w:ilvl w:val="0"/>
          <w:numId w:val="6"/>
        </w:numPr>
        <w:shd w:val="clear" w:color="auto" w:fill="FFFFFF"/>
        <w:tabs>
          <w:tab w:val="left" w:pos="426"/>
        </w:tabs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32517">
        <w:rPr>
          <w:rFonts w:ascii="Tahoma" w:hAnsi="Tahoma" w:cs="Tahoma"/>
          <w:szCs w:val="20"/>
        </w:rPr>
        <w:t>Перечень и стоимость оказываемых услуг</w:t>
      </w:r>
      <w:r>
        <w:rPr>
          <w:rFonts w:ascii="Tahoma" w:hAnsi="Tahoma" w:cs="Tahoma"/>
          <w:szCs w:val="20"/>
        </w:rPr>
        <w:t>;</w:t>
      </w:r>
      <w:r w:rsidRPr="00F32517">
        <w:rPr>
          <w:rFonts w:ascii="Tahoma" w:hAnsi="Tahoma" w:cs="Tahoma"/>
          <w:szCs w:val="20"/>
        </w:rPr>
        <w:t xml:space="preserve"> </w:t>
      </w:r>
    </w:p>
    <w:p w:rsidR="00E35191" w:rsidRPr="00930AB0" w:rsidRDefault="00E35191" w:rsidP="00E35191">
      <w:pPr>
        <w:numPr>
          <w:ilvl w:val="0"/>
          <w:numId w:val="6"/>
        </w:numPr>
        <w:shd w:val="clear" w:color="auto" w:fill="FFFFFF"/>
        <w:tabs>
          <w:tab w:val="left" w:pos="426"/>
        </w:tabs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Форма предоставления информации о цепочке собственников</w:t>
      </w:r>
      <w:r>
        <w:rPr>
          <w:rFonts w:ascii="Tahoma" w:hAnsi="Tahoma" w:cs="Tahoma"/>
          <w:szCs w:val="20"/>
        </w:rPr>
        <w:t>;</w:t>
      </w:r>
    </w:p>
    <w:p w:rsidR="00E35191" w:rsidRPr="00820A78" w:rsidRDefault="00E35191" w:rsidP="00E35191">
      <w:pPr>
        <w:numPr>
          <w:ilvl w:val="0"/>
          <w:numId w:val="6"/>
        </w:numPr>
        <w:shd w:val="clear" w:color="auto" w:fill="FFFFFF"/>
        <w:tabs>
          <w:tab w:val="left" w:pos="426"/>
        </w:tabs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Форма акта некачественного оказания услуг</w:t>
      </w:r>
      <w:r>
        <w:rPr>
          <w:rFonts w:ascii="Tahoma" w:hAnsi="Tahoma" w:cs="Tahoma"/>
          <w:szCs w:val="20"/>
        </w:rPr>
        <w:t>;</w:t>
      </w:r>
      <w:r w:rsidRPr="00820A78">
        <w:t xml:space="preserve"> </w:t>
      </w:r>
    </w:p>
    <w:p w:rsidR="00E35191" w:rsidRDefault="00E35191" w:rsidP="00E35191">
      <w:pPr>
        <w:shd w:val="clear" w:color="auto" w:fill="FFFFFF"/>
        <w:tabs>
          <w:tab w:val="left" w:pos="426"/>
        </w:tabs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0A78">
        <w:rPr>
          <w:rFonts w:ascii="Tahoma" w:hAnsi="Tahoma" w:cs="Tahoma"/>
          <w:szCs w:val="20"/>
        </w:rPr>
        <w:t>Приложение 4.1. Требования к качеству уб</w:t>
      </w:r>
      <w:r w:rsidR="004A3E57">
        <w:rPr>
          <w:rFonts w:ascii="Tahoma" w:hAnsi="Tahoma" w:cs="Tahoma"/>
          <w:szCs w:val="20"/>
        </w:rPr>
        <w:t>ор</w:t>
      </w:r>
      <w:r w:rsidRPr="00820A78">
        <w:rPr>
          <w:rFonts w:ascii="Tahoma" w:hAnsi="Tahoma" w:cs="Tahoma"/>
          <w:szCs w:val="20"/>
        </w:rPr>
        <w:t>ки</w:t>
      </w:r>
      <w:r>
        <w:rPr>
          <w:rFonts w:ascii="Tahoma" w:hAnsi="Tahoma" w:cs="Tahoma"/>
          <w:szCs w:val="20"/>
        </w:rPr>
        <w:t>;</w:t>
      </w:r>
      <w:bookmarkStart w:id="10" w:name="_GoBack"/>
      <w:bookmarkEnd w:id="10"/>
    </w:p>
    <w:p w:rsidR="00E35191" w:rsidRDefault="00E35191" w:rsidP="00E35191">
      <w:pPr>
        <w:numPr>
          <w:ilvl w:val="0"/>
          <w:numId w:val="6"/>
        </w:numPr>
        <w:shd w:val="clear" w:color="auto" w:fill="FFFFFF"/>
        <w:tabs>
          <w:tab w:val="left" w:pos="42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акта сдачи-приемки оказанных Услуг;</w:t>
      </w:r>
    </w:p>
    <w:p w:rsidR="00E35191" w:rsidRPr="00930AB0" w:rsidRDefault="00E35191" w:rsidP="00E35191">
      <w:pPr>
        <w:numPr>
          <w:ilvl w:val="0"/>
          <w:numId w:val="6"/>
        </w:numPr>
        <w:shd w:val="clear" w:color="auto" w:fill="FFFFFF"/>
        <w:tabs>
          <w:tab w:val="left" w:pos="426"/>
        </w:tabs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eastAsia="Times New Roman" w:hAnsi="Tahoma" w:cs="Tahoma"/>
          <w:szCs w:val="20"/>
          <w:lang w:eastAsia="en-US"/>
        </w:rPr>
        <w:t>С</w:t>
      </w:r>
      <w:r w:rsidRPr="009714CF">
        <w:rPr>
          <w:rFonts w:ascii="Tahoma" w:eastAsia="Times New Roman" w:hAnsi="Tahoma" w:cs="Tahoma"/>
          <w:szCs w:val="20"/>
          <w:lang w:eastAsia="en-US"/>
        </w:rPr>
        <w:t>оглашение об обеспечении исполнения обязательств</w:t>
      </w:r>
      <w:r>
        <w:rPr>
          <w:rFonts w:ascii="Tahoma" w:eastAsia="Times New Roman" w:hAnsi="Tahoma" w:cs="Tahoma"/>
          <w:szCs w:val="20"/>
          <w:lang w:eastAsia="en-US"/>
        </w:rPr>
        <w:t>.</w:t>
      </w:r>
    </w:p>
    <w:p w:rsidR="00E35191" w:rsidRPr="00930AB0" w:rsidRDefault="00E35191" w:rsidP="00E35191">
      <w:pPr>
        <w:pStyle w:val="30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 xml:space="preserve">                                                                    </w:t>
      </w:r>
    </w:p>
    <w:p w:rsidR="00E35191" w:rsidRPr="00930AB0" w:rsidRDefault="00E35191" w:rsidP="00E35191">
      <w:pPr>
        <w:pStyle w:val="afffa"/>
        <w:widowControl w:val="0"/>
        <w:numPr>
          <w:ilvl w:val="0"/>
          <w:numId w:val="42"/>
        </w:numPr>
        <w:spacing w:after="0" w:line="240" w:lineRule="auto"/>
        <w:ind w:left="0" w:firstLine="0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930AB0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E35191" w:rsidRPr="00930AB0" w:rsidTr="006A3E19">
        <w:tc>
          <w:tcPr>
            <w:tcW w:w="4448" w:type="dxa"/>
          </w:tcPr>
          <w:p w:rsidR="00E35191" w:rsidRPr="00930AB0" w:rsidRDefault="00E35191" w:rsidP="006A3E1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930AB0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E35191" w:rsidRPr="00930AB0" w:rsidRDefault="00E35191" w:rsidP="006A3E1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930AB0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E35191" w:rsidRPr="00930AB0" w:rsidTr="006A3E19">
        <w:tc>
          <w:tcPr>
            <w:tcW w:w="4448" w:type="dxa"/>
          </w:tcPr>
          <w:p w:rsidR="00E35191" w:rsidRPr="00930AB0" w:rsidRDefault="00E35191" w:rsidP="006A3E19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b/>
                <w:spacing w:val="-3"/>
                <w:szCs w:val="20"/>
              </w:rPr>
              <w:t>«_____________________»</w:t>
            </w:r>
          </w:p>
          <w:p w:rsidR="00E35191" w:rsidRPr="00930AB0" w:rsidRDefault="00E35191" w:rsidP="006A3E1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E35191" w:rsidRPr="00930AB0" w:rsidRDefault="00E35191" w:rsidP="006A3E1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344DD3">
              <w:rPr>
                <w:rFonts w:ascii="Tahoma" w:hAnsi="Tahoma" w:cs="Tahoma"/>
                <w:b/>
                <w:bCs/>
                <w:szCs w:val="20"/>
              </w:rPr>
              <w:t>АО «</w:t>
            </w:r>
            <w:proofErr w:type="spellStart"/>
            <w:r w:rsidRPr="00344DD3">
              <w:rPr>
                <w:rFonts w:ascii="Tahoma" w:hAnsi="Tahoma" w:cs="Tahoma"/>
                <w:b/>
                <w:bCs/>
                <w:szCs w:val="20"/>
              </w:rPr>
              <w:t>ЭнергосбыТ</w:t>
            </w:r>
            <w:proofErr w:type="spellEnd"/>
            <w:r w:rsidRPr="00344DD3">
              <w:rPr>
                <w:rFonts w:ascii="Tahoma" w:hAnsi="Tahoma" w:cs="Tahoma"/>
                <w:b/>
                <w:bCs/>
                <w:szCs w:val="20"/>
              </w:rPr>
              <w:t xml:space="preserve"> Плюс»</w:t>
            </w:r>
          </w:p>
        </w:tc>
      </w:tr>
      <w:tr w:rsidR="00E35191" w:rsidRPr="00930AB0" w:rsidTr="006A3E19">
        <w:tc>
          <w:tcPr>
            <w:tcW w:w="4448" w:type="dxa"/>
          </w:tcPr>
          <w:p w:rsidR="00E35191" w:rsidRPr="00930AB0" w:rsidRDefault="00E35191" w:rsidP="006A3E1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930AB0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</w:tc>
        <w:tc>
          <w:tcPr>
            <w:tcW w:w="5299" w:type="dxa"/>
          </w:tcPr>
          <w:p w:rsidR="00E35191" w:rsidRPr="00930AB0" w:rsidRDefault="00E35191" w:rsidP="006A3E1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B63AF7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Юридический адрес: </w:t>
            </w:r>
            <w:r w:rsidRPr="00B63AF7">
              <w:rPr>
                <w:rFonts w:ascii="Tahoma" w:hAnsi="Tahoma" w:cs="Tahoma"/>
                <w:sz w:val="18"/>
                <w:szCs w:val="18"/>
              </w:rPr>
              <w:t>143421, Московская область, Красногорский район, автодорога «Балтия», территория 26 км бизнес-центра «Рига-</w:t>
            </w:r>
            <w:proofErr w:type="spellStart"/>
            <w:r w:rsidRPr="00B63AF7">
              <w:rPr>
                <w:rFonts w:ascii="Tahoma" w:hAnsi="Tahoma" w:cs="Tahoma"/>
                <w:sz w:val="18"/>
                <w:szCs w:val="18"/>
              </w:rPr>
              <w:t>Ленд</w:t>
            </w:r>
            <w:proofErr w:type="spellEnd"/>
            <w:r w:rsidRPr="00B63AF7">
              <w:rPr>
                <w:rFonts w:ascii="Tahoma" w:hAnsi="Tahoma" w:cs="Tahoma"/>
                <w:sz w:val="18"/>
                <w:szCs w:val="18"/>
              </w:rPr>
              <w:t>», строение 3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B63AF7">
              <w:rPr>
                <w:rFonts w:ascii="Tahoma" w:hAnsi="Tahoma" w:cs="Tahoma"/>
                <w:sz w:val="18"/>
                <w:szCs w:val="18"/>
              </w:rPr>
              <w:t xml:space="preserve"> офис 513.</w:t>
            </w:r>
          </w:p>
        </w:tc>
      </w:tr>
      <w:tr w:rsidR="00E35191" w:rsidRPr="00930AB0" w:rsidTr="006A3E19">
        <w:tc>
          <w:tcPr>
            <w:tcW w:w="4448" w:type="dxa"/>
          </w:tcPr>
          <w:p w:rsidR="00E35191" w:rsidRPr="00930AB0" w:rsidRDefault="00E35191" w:rsidP="006A3E1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930AB0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:rsidR="00E35191" w:rsidRPr="00930AB0" w:rsidRDefault="00E35191" w:rsidP="006A3E1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:rsidR="00E35191" w:rsidRPr="004F62C2" w:rsidRDefault="00E35191" w:rsidP="006A3E19">
            <w:pPr>
              <w:pStyle w:val="a7"/>
              <w:rPr>
                <w:rFonts w:ascii="Tahoma" w:hAnsi="Tahoma" w:cs="Tahoma"/>
                <w:szCs w:val="20"/>
              </w:rPr>
            </w:pPr>
            <w:r w:rsidRPr="004F62C2">
              <w:rPr>
                <w:rFonts w:ascii="Tahoma" w:hAnsi="Tahoma" w:cs="Tahoma"/>
                <w:szCs w:val="20"/>
              </w:rPr>
              <w:t xml:space="preserve">ИНН </w:t>
            </w:r>
            <w:r w:rsidRPr="004F62C2">
              <w:rPr>
                <w:rFonts w:ascii="Tahoma" w:hAnsi="Tahoma" w:cs="Tahoma"/>
                <w:szCs w:val="20"/>
                <w:lang w:val="x-none"/>
              </w:rPr>
              <w:t>5612042824,</w:t>
            </w:r>
            <w:r w:rsidRPr="004F62C2">
              <w:rPr>
                <w:rFonts w:ascii="Tahoma" w:hAnsi="Tahoma" w:cs="Tahoma"/>
                <w:spacing w:val="3"/>
                <w:szCs w:val="20"/>
              </w:rPr>
              <w:t xml:space="preserve"> КПП </w:t>
            </w:r>
            <w:r w:rsidRPr="004F62C2">
              <w:rPr>
                <w:rFonts w:ascii="Tahoma" w:hAnsi="Tahoma" w:cs="Tahoma"/>
                <w:szCs w:val="20"/>
                <w:lang w:val="x-none"/>
              </w:rPr>
              <w:t>502401001</w:t>
            </w:r>
          </w:p>
          <w:p w:rsidR="00E35191" w:rsidRPr="00930AB0" w:rsidRDefault="00E35191" w:rsidP="006A3E1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F62C2">
              <w:rPr>
                <w:rFonts w:ascii="Tahoma" w:hAnsi="Tahoma" w:cs="Tahoma"/>
                <w:szCs w:val="20"/>
              </w:rPr>
              <w:t xml:space="preserve">ОГРН  </w:t>
            </w:r>
            <w:r w:rsidRPr="004F62C2">
              <w:rPr>
                <w:rFonts w:ascii="Tahoma" w:hAnsi="Tahoma" w:cs="Tahoma"/>
                <w:szCs w:val="20"/>
                <w:lang w:val="x-none"/>
              </w:rPr>
              <w:t xml:space="preserve">1055612021981 </w:t>
            </w:r>
            <w:r w:rsidRPr="004F62C2">
              <w:rPr>
                <w:rFonts w:ascii="Tahoma" w:hAnsi="Tahoma" w:cs="Tahoma"/>
                <w:szCs w:val="20"/>
              </w:rPr>
              <w:t xml:space="preserve"> </w:t>
            </w:r>
          </w:p>
        </w:tc>
      </w:tr>
      <w:tr w:rsidR="00E35191" w:rsidRPr="00930AB0" w:rsidTr="006A3E19">
        <w:tc>
          <w:tcPr>
            <w:tcW w:w="4448" w:type="dxa"/>
          </w:tcPr>
          <w:p w:rsidR="00E35191" w:rsidRPr="00930AB0" w:rsidRDefault="00E35191" w:rsidP="006A3E1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E35191" w:rsidRPr="00930AB0" w:rsidRDefault="00E35191" w:rsidP="006A3E1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Р/с №____________________ в ___________</w:t>
            </w:r>
          </w:p>
          <w:p w:rsidR="00E35191" w:rsidRPr="00930AB0" w:rsidRDefault="00E35191" w:rsidP="006A3E1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  <w:p w:rsidR="00E35191" w:rsidRPr="00930AB0" w:rsidRDefault="00E35191" w:rsidP="006A3E1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E35191" w:rsidRPr="002937ED" w:rsidRDefault="00E35191" w:rsidP="006A3E19">
            <w:pPr>
              <w:pStyle w:val="a7"/>
              <w:ind w:left="118"/>
              <w:rPr>
                <w:rFonts w:ascii="Tahoma" w:hAnsi="Tahoma" w:cs="Tahoma"/>
                <w:sz w:val="19"/>
                <w:szCs w:val="19"/>
              </w:rPr>
            </w:pPr>
            <w:r w:rsidRPr="002937ED">
              <w:rPr>
                <w:rFonts w:ascii="Tahoma" w:hAnsi="Tahoma" w:cs="Tahoma"/>
                <w:sz w:val="19"/>
                <w:szCs w:val="19"/>
              </w:rPr>
              <w:t xml:space="preserve">Грузополучатель: </w:t>
            </w:r>
          </w:p>
          <w:p w:rsidR="00E35191" w:rsidRPr="002937ED" w:rsidRDefault="00E35191" w:rsidP="006A3E19">
            <w:pPr>
              <w:pStyle w:val="a7"/>
              <w:ind w:left="118"/>
              <w:rPr>
                <w:rFonts w:ascii="Tahoma" w:hAnsi="Tahoma" w:cs="Tahoma"/>
                <w:sz w:val="19"/>
                <w:szCs w:val="19"/>
                <w:lang w:val="x-none"/>
              </w:rPr>
            </w:pPr>
            <w:r w:rsidRPr="002937ED">
              <w:rPr>
                <w:rFonts w:ascii="Tahoma" w:hAnsi="Tahoma" w:cs="Tahoma"/>
                <w:sz w:val="19"/>
                <w:szCs w:val="19"/>
                <w:lang w:val="x-none"/>
              </w:rPr>
              <w:t>Кировский филиал АО «</w:t>
            </w:r>
            <w:proofErr w:type="spellStart"/>
            <w:r w:rsidRPr="002937ED">
              <w:rPr>
                <w:rFonts w:ascii="Tahoma" w:hAnsi="Tahoma" w:cs="Tahoma"/>
                <w:sz w:val="19"/>
                <w:szCs w:val="19"/>
                <w:lang w:val="x-none"/>
              </w:rPr>
              <w:t>ЭнергосбыТ</w:t>
            </w:r>
            <w:proofErr w:type="spellEnd"/>
            <w:r w:rsidRPr="002937ED">
              <w:rPr>
                <w:rFonts w:ascii="Tahoma" w:hAnsi="Tahoma" w:cs="Tahoma"/>
                <w:sz w:val="19"/>
                <w:szCs w:val="19"/>
                <w:lang w:val="x-none"/>
              </w:rPr>
              <w:t xml:space="preserve"> Плюс» </w:t>
            </w:r>
          </w:p>
          <w:p w:rsidR="00E35191" w:rsidRPr="002937ED" w:rsidRDefault="00E35191" w:rsidP="006A3E19">
            <w:pPr>
              <w:pStyle w:val="a7"/>
              <w:ind w:left="118"/>
              <w:rPr>
                <w:rFonts w:ascii="Tahoma" w:hAnsi="Tahoma" w:cs="Tahoma"/>
                <w:sz w:val="19"/>
                <w:szCs w:val="19"/>
              </w:rPr>
            </w:pPr>
            <w:r w:rsidRPr="002937ED">
              <w:rPr>
                <w:rFonts w:ascii="Tahoma" w:hAnsi="Tahoma" w:cs="Tahoma"/>
                <w:spacing w:val="3"/>
                <w:sz w:val="19"/>
                <w:szCs w:val="19"/>
              </w:rPr>
              <w:t>Местонахождение:</w:t>
            </w:r>
            <w:r w:rsidRPr="002937ED" w:rsidDel="00BE5CC9">
              <w:rPr>
                <w:rFonts w:ascii="Tahoma" w:hAnsi="Tahoma" w:cs="Tahoma"/>
                <w:spacing w:val="3"/>
                <w:sz w:val="19"/>
                <w:szCs w:val="19"/>
              </w:rPr>
              <w:t xml:space="preserve"> </w:t>
            </w:r>
            <w:r w:rsidRPr="002937ED">
              <w:rPr>
                <w:rFonts w:ascii="Tahoma" w:hAnsi="Tahoma" w:cs="Tahoma"/>
                <w:sz w:val="19"/>
                <w:szCs w:val="19"/>
                <w:lang w:val="x-none"/>
              </w:rPr>
              <w:t>610046, г.</w:t>
            </w:r>
            <w:r w:rsidRPr="002937ED"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2937ED">
              <w:rPr>
                <w:rFonts w:ascii="Tahoma" w:hAnsi="Tahoma" w:cs="Tahoma"/>
                <w:sz w:val="19"/>
                <w:szCs w:val="19"/>
                <w:lang w:val="x-none"/>
              </w:rPr>
              <w:t>Киров, ул.</w:t>
            </w:r>
            <w:r w:rsidRPr="002937ED"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2937ED">
              <w:rPr>
                <w:rFonts w:ascii="Tahoma" w:hAnsi="Tahoma" w:cs="Tahoma"/>
                <w:sz w:val="19"/>
                <w:szCs w:val="19"/>
                <w:lang w:val="x-none"/>
              </w:rPr>
              <w:t>Преображенская, 90</w:t>
            </w:r>
            <w:r w:rsidRPr="002937ED">
              <w:rPr>
                <w:rFonts w:ascii="Tahoma" w:hAnsi="Tahoma" w:cs="Tahoma"/>
                <w:sz w:val="19"/>
                <w:szCs w:val="19"/>
              </w:rPr>
              <w:t xml:space="preserve"> </w:t>
            </w:r>
          </w:p>
          <w:p w:rsidR="00E35191" w:rsidRPr="002937ED" w:rsidRDefault="00E35191" w:rsidP="006A3E19">
            <w:pPr>
              <w:pStyle w:val="a7"/>
              <w:ind w:left="118"/>
              <w:rPr>
                <w:rFonts w:ascii="Tahoma" w:hAnsi="Tahoma" w:cs="Tahoma"/>
                <w:spacing w:val="3"/>
                <w:sz w:val="19"/>
                <w:szCs w:val="19"/>
              </w:rPr>
            </w:pPr>
            <w:r w:rsidRPr="002937ED">
              <w:rPr>
                <w:rFonts w:ascii="Tahoma" w:hAnsi="Tahoma" w:cs="Tahoma"/>
                <w:sz w:val="19"/>
                <w:szCs w:val="19"/>
                <w:lang w:val="x-none"/>
              </w:rPr>
              <w:t>КПП</w:t>
            </w:r>
            <w:r w:rsidRPr="002937ED">
              <w:rPr>
                <w:rFonts w:ascii="Tahoma" w:hAnsi="Tahoma" w:cs="Tahoma"/>
                <w:spacing w:val="3"/>
                <w:sz w:val="19"/>
                <w:szCs w:val="19"/>
              </w:rPr>
              <w:t xml:space="preserve">(для счетов-фактур): </w:t>
            </w:r>
            <w:r w:rsidRPr="002937ED">
              <w:rPr>
                <w:rFonts w:ascii="Tahoma" w:hAnsi="Tahoma" w:cs="Tahoma"/>
                <w:sz w:val="19"/>
                <w:szCs w:val="19"/>
                <w:lang w:val="x-none"/>
              </w:rPr>
              <w:t>434543001</w:t>
            </w:r>
          </w:p>
          <w:p w:rsidR="00E35191" w:rsidRPr="002937ED" w:rsidRDefault="00E35191" w:rsidP="006A3E19">
            <w:pPr>
              <w:pStyle w:val="a7"/>
              <w:ind w:left="118"/>
              <w:rPr>
                <w:rFonts w:ascii="Tahoma" w:hAnsi="Tahoma" w:cs="Tahoma"/>
                <w:sz w:val="19"/>
                <w:szCs w:val="19"/>
              </w:rPr>
            </w:pPr>
            <w:r w:rsidRPr="002937ED">
              <w:rPr>
                <w:rFonts w:ascii="Tahoma" w:hAnsi="Tahoma" w:cs="Tahoma"/>
                <w:sz w:val="19"/>
                <w:szCs w:val="19"/>
              </w:rPr>
              <w:t>Банковские реквизиты:</w:t>
            </w:r>
          </w:p>
          <w:p w:rsidR="00E35191" w:rsidRPr="002937ED" w:rsidRDefault="00E35191" w:rsidP="006A3E19">
            <w:pPr>
              <w:pStyle w:val="a7"/>
              <w:ind w:left="118"/>
              <w:rPr>
                <w:rFonts w:ascii="Tahoma" w:hAnsi="Tahoma" w:cs="Tahoma"/>
                <w:sz w:val="19"/>
                <w:szCs w:val="19"/>
                <w:lang w:val="x-none"/>
              </w:rPr>
            </w:pPr>
            <w:r w:rsidRPr="002937ED">
              <w:rPr>
                <w:rFonts w:ascii="Tahoma" w:hAnsi="Tahoma" w:cs="Tahoma"/>
                <w:sz w:val="19"/>
                <w:szCs w:val="19"/>
              </w:rPr>
              <w:t>Р/с №</w:t>
            </w:r>
            <w:r w:rsidRPr="002937ED">
              <w:rPr>
                <w:rFonts w:ascii="Tahoma" w:hAnsi="Tahoma" w:cs="Tahoma"/>
                <w:sz w:val="19"/>
                <w:szCs w:val="19"/>
                <w:lang w:val="x-none"/>
              </w:rPr>
              <w:t>40702810827000002345</w:t>
            </w:r>
          </w:p>
          <w:p w:rsidR="00E35191" w:rsidRPr="002937ED" w:rsidRDefault="00E35191" w:rsidP="006A3E19">
            <w:pPr>
              <w:pStyle w:val="a7"/>
              <w:ind w:left="118"/>
              <w:rPr>
                <w:rFonts w:ascii="Tahoma" w:hAnsi="Tahoma" w:cs="Tahoma"/>
                <w:sz w:val="19"/>
                <w:szCs w:val="19"/>
              </w:rPr>
            </w:pPr>
            <w:r w:rsidRPr="002937ED">
              <w:rPr>
                <w:rFonts w:ascii="Tahoma" w:hAnsi="Tahoma" w:cs="Tahoma"/>
                <w:sz w:val="19"/>
                <w:szCs w:val="19"/>
              </w:rPr>
              <w:t xml:space="preserve">в </w:t>
            </w:r>
            <w:r w:rsidRPr="002937ED">
              <w:rPr>
                <w:rFonts w:ascii="Tahoma" w:hAnsi="Tahoma" w:cs="Tahoma"/>
                <w:sz w:val="19"/>
                <w:szCs w:val="19"/>
                <w:lang w:val="x-none"/>
              </w:rPr>
              <w:t>Отделении № 8612 ПАО «Сбербанк» г. Кирова</w:t>
            </w:r>
          </w:p>
          <w:p w:rsidR="00E35191" w:rsidRDefault="00E35191" w:rsidP="006A3E1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  </w:t>
            </w:r>
            <w:r w:rsidRPr="002937ED">
              <w:rPr>
                <w:rFonts w:ascii="Tahoma" w:hAnsi="Tahoma" w:cs="Tahoma"/>
                <w:sz w:val="19"/>
                <w:szCs w:val="19"/>
              </w:rPr>
              <w:t xml:space="preserve">К/с 30101810500000000609, </w:t>
            </w:r>
          </w:p>
          <w:p w:rsidR="00E35191" w:rsidRPr="00930AB0" w:rsidRDefault="00E35191" w:rsidP="006A3E1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  </w:t>
            </w:r>
            <w:r w:rsidRPr="002937ED">
              <w:rPr>
                <w:rFonts w:ascii="Tahoma" w:hAnsi="Tahoma" w:cs="Tahoma"/>
                <w:sz w:val="19"/>
                <w:szCs w:val="19"/>
              </w:rPr>
              <w:t xml:space="preserve">БИК </w:t>
            </w:r>
            <w:r w:rsidRPr="002937ED">
              <w:rPr>
                <w:rFonts w:ascii="Tahoma" w:hAnsi="Tahoma" w:cs="Tahoma"/>
                <w:sz w:val="19"/>
                <w:szCs w:val="19"/>
                <w:lang w:val="x-none"/>
              </w:rPr>
              <w:t>043304609</w:t>
            </w:r>
          </w:p>
        </w:tc>
      </w:tr>
      <w:tr w:rsidR="00E35191" w:rsidRPr="00930AB0" w:rsidTr="006A3E19">
        <w:tc>
          <w:tcPr>
            <w:tcW w:w="4448" w:type="dxa"/>
          </w:tcPr>
          <w:p w:rsidR="00E35191" w:rsidRPr="00930AB0" w:rsidRDefault="00E35191" w:rsidP="006A3E1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______________________/________________/ </w:t>
            </w:r>
          </w:p>
          <w:p w:rsidR="00E35191" w:rsidRPr="00930AB0" w:rsidRDefault="00E35191" w:rsidP="006A3E1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930AB0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930AB0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:rsidR="00E35191" w:rsidRPr="00930AB0" w:rsidRDefault="00E35191" w:rsidP="006A3E1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«____»  ____________________ 20__ </w:t>
            </w: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E35191" w:rsidRPr="00344DD3" w:rsidRDefault="00E35191" w:rsidP="006A3E19">
            <w:pPr>
              <w:pStyle w:val="a7"/>
              <w:rPr>
                <w:rFonts w:ascii="Tahoma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344DD3">
              <w:rPr>
                <w:rFonts w:ascii="Tahoma" w:hAnsi="Tahoma" w:cs="Tahoma"/>
                <w:szCs w:val="20"/>
              </w:rPr>
              <w:t xml:space="preserve">Директор Кировского филиала  </w:t>
            </w:r>
          </w:p>
          <w:p w:rsidR="00E35191" w:rsidRPr="00344DD3" w:rsidRDefault="00E35191" w:rsidP="006A3E19">
            <w:pPr>
              <w:pStyle w:val="a7"/>
              <w:rPr>
                <w:rFonts w:ascii="Tahoma" w:hAnsi="Tahoma" w:cs="Tahoma"/>
                <w:szCs w:val="20"/>
              </w:rPr>
            </w:pPr>
            <w:r w:rsidRPr="00344DD3">
              <w:rPr>
                <w:rFonts w:ascii="Tahoma" w:hAnsi="Tahoma" w:cs="Tahoma"/>
                <w:szCs w:val="20"/>
              </w:rPr>
              <w:t>АО «</w:t>
            </w:r>
            <w:proofErr w:type="spellStart"/>
            <w:r w:rsidRPr="00344DD3">
              <w:rPr>
                <w:rFonts w:ascii="Tahoma" w:hAnsi="Tahoma" w:cs="Tahoma"/>
                <w:szCs w:val="20"/>
              </w:rPr>
              <w:t>ЭнергосбыТ</w:t>
            </w:r>
            <w:proofErr w:type="spellEnd"/>
            <w:r w:rsidRPr="00344DD3">
              <w:rPr>
                <w:rFonts w:ascii="Tahoma" w:hAnsi="Tahoma" w:cs="Tahoma"/>
                <w:szCs w:val="20"/>
              </w:rPr>
              <w:t xml:space="preserve"> Плюс»</w:t>
            </w:r>
          </w:p>
          <w:p w:rsidR="00E35191" w:rsidRPr="00930AB0" w:rsidRDefault="00E35191" w:rsidP="006A3E1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Pr="00344DD3">
              <w:rPr>
                <w:rFonts w:ascii="Tahoma" w:hAnsi="Tahoma" w:cs="Tahoma"/>
                <w:szCs w:val="20"/>
              </w:rPr>
              <w:t xml:space="preserve"> Коромыслов Ю.Б</w:t>
            </w:r>
            <w:r>
              <w:rPr>
                <w:rFonts w:ascii="Tahoma" w:hAnsi="Tahoma" w:cs="Tahoma"/>
                <w:szCs w:val="20"/>
              </w:rPr>
              <w:t>.</w:t>
            </w: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E35191" w:rsidRPr="00930AB0" w:rsidRDefault="00E35191" w:rsidP="006A3E1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E35191" w:rsidRPr="00930AB0" w:rsidRDefault="00E35191" w:rsidP="006A3E1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E35191" w:rsidRPr="00930AB0" w:rsidRDefault="00E35191" w:rsidP="006A3E1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20__ года</w:t>
            </w:r>
          </w:p>
        </w:tc>
      </w:tr>
    </w:tbl>
    <w:p w:rsidR="00E35191" w:rsidRPr="00930AB0" w:rsidRDefault="00E35191" w:rsidP="00E35191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3066FA" w:rsidRDefault="003066FA"/>
    <w:sectPr w:rsidR="003066FA" w:rsidSect="006E0E5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39" w:code="1"/>
      <w:pgMar w:top="568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E44" w:rsidRDefault="00CB2E44" w:rsidP="00E35191">
      <w:pPr>
        <w:spacing w:after="0" w:line="240" w:lineRule="auto"/>
      </w:pPr>
      <w:r>
        <w:separator/>
      </w:r>
    </w:p>
  </w:endnote>
  <w:endnote w:type="continuationSeparator" w:id="0">
    <w:p w:rsidR="00CB2E44" w:rsidRDefault="00CB2E44" w:rsidP="00E35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DEA" w:rsidRDefault="0084309F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FB2DEA" w:rsidRDefault="00CB2E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6344085"/>
      <w:docPartObj>
        <w:docPartGallery w:val="Page Numbers (Bottom of Page)"/>
        <w:docPartUnique/>
      </w:docPartObj>
    </w:sdtPr>
    <w:sdtEndPr/>
    <w:sdtContent>
      <w:p w:rsidR="00FB2DEA" w:rsidRDefault="0084309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E57">
          <w:rPr>
            <w:noProof/>
          </w:rPr>
          <w:t>16</w:t>
        </w:r>
        <w:r>
          <w:fldChar w:fldCharType="end"/>
        </w:r>
      </w:p>
    </w:sdtContent>
  </w:sdt>
  <w:p w:rsidR="00FB2DEA" w:rsidRPr="00A625EE" w:rsidRDefault="00CB2E44" w:rsidP="00B952C8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3847641"/>
      <w:docPartObj>
        <w:docPartGallery w:val="Page Numbers (Bottom of Page)"/>
        <w:docPartUnique/>
      </w:docPartObj>
    </w:sdtPr>
    <w:sdtEndPr/>
    <w:sdtContent>
      <w:p w:rsidR="00FB2DEA" w:rsidRDefault="0084309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E57">
          <w:rPr>
            <w:noProof/>
          </w:rPr>
          <w:t>1</w:t>
        </w:r>
        <w:r>
          <w:fldChar w:fldCharType="end"/>
        </w:r>
      </w:p>
    </w:sdtContent>
  </w:sdt>
  <w:p w:rsidR="00FB2DEA" w:rsidRDefault="00CB2E44" w:rsidP="00B908A2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E44" w:rsidRDefault="00CB2E44" w:rsidP="00E35191">
      <w:pPr>
        <w:spacing w:after="0" w:line="240" w:lineRule="auto"/>
      </w:pPr>
      <w:r>
        <w:separator/>
      </w:r>
    </w:p>
  </w:footnote>
  <w:footnote w:type="continuationSeparator" w:id="0">
    <w:p w:rsidR="00CB2E44" w:rsidRDefault="00CB2E44" w:rsidP="00E35191">
      <w:pPr>
        <w:spacing w:after="0" w:line="240" w:lineRule="auto"/>
      </w:pPr>
      <w:r>
        <w:continuationSeparator/>
      </w:r>
    </w:p>
  </w:footnote>
  <w:footnote w:id="1">
    <w:p w:rsidR="00E35191" w:rsidRPr="004B5AB3" w:rsidRDefault="00E35191" w:rsidP="00E35191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</w:t>
      </w:r>
      <w:proofErr w:type="gramStart"/>
      <w:r w:rsidRPr="004B5AB3">
        <w:rPr>
          <w:rFonts w:ascii="Tahoma" w:eastAsia="Times New Roman" w:hAnsi="Tahoma" w:cs="Tahoma"/>
          <w:sz w:val="16"/>
          <w:szCs w:val="16"/>
        </w:rPr>
        <w:t>силу  преобладающего</w:t>
      </w:r>
      <w:proofErr w:type="gramEnd"/>
      <w:r w:rsidRPr="004B5AB3">
        <w:rPr>
          <w:rFonts w:ascii="Tahoma" w:eastAsia="Times New Roman" w:hAnsi="Tahoma" w:cs="Tahoma"/>
          <w:sz w:val="16"/>
          <w:szCs w:val="16"/>
        </w:rPr>
        <w:t xml:space="preserve">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2">
    <w:p w:rsidR="00E35191" w:rsidRPr="004B5AB3" w:rsidRDefault="00E35191" w:rsidP="00E35191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</w:t>
      </w:r>
      <w:proofErr w:type="gramStart"/>
      <w:r w:rsidRPr="004B5AB3">
        <w:rPr>
          <w:rFonts w:ascii="Tahoma" w:hAnsi="Tahoma" w:cs="Tahoma"/>
          <w:sz w:val="16"/>
          <w:szCs w:val="16"/>
        </w:rPr>
        <w:t>лицами,  физические</w:t>
      </w:r>
      <w:proofErr w:type="gramEnd"/>
      <w:r w:rsidRPr="004B5AB3">
        <w:rPr>
          <w:rFonts w:ascii="Tahoma" w:hAnsi="Tahoma" w:cs="Tahoma"/>
          <w:sz w:val="16"/>
          <w:szCs w:val="16"/>
        </w:rPr>
        <w:t xml:space="preserve">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3">
    <w:p w:rsidR="00E35191" w:rsidRPr="004B5AB3" w:rsidRDefault="00E35191" w:rsidP="00E35191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4">
    <w:p w:rsidR="00E35191" w:rsidRPr="004B5AB3" w:rsidRDefault="00E35191" w:rsidP="00E35191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5">
    <w:p w:rsidR="00E35191" w:rsidRPr="004B5AB3" w:rsidRDefault="00E35191" w:rsidP="00E35191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6">
    <w:p w:rsidR="00E35191" w:rsidRPr="004B5AB3" w:rsidRDefault="00E35191" w:rsidP="00E35191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7">
    <w:p w:rsidR="00E35191" w:rsidRPr="004B5AB3" w:rsidRDefault="00E35191" w:rsidP="00E35191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DEA" w:rsidRDefault="0084309F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:rsidR="00FB2DEA" w:rsidRDefault="00CB2E44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DEA" w:rsidRPr="003A69F1" w:rsidRDefault="00CB2E44" w:rsidP="003A69F1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4" w15:restartNumberingAfterBreak="0">
    <w:nsid w:val="01E428C8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 w15:restartNumberingAfterBreak="0">
    <w:nsid w:val="01FE2981"/>
    <w:multiLevelType w:val="hybridMultilevel"/>
    <w:tmpl w:val="0024E13E"/>
    <w:lvl w:ilvl="0" w:tplc="3DE28E1A">
      <w:start w:val="1"/>
      <w:numFmt w:val="decimal"/>
      <w:lvlText w:val="14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4E3B8C"/>
    <w:multiLevelType w:val="hybridMultilevel"/>
    <w:tmpl w:val="581ED06E"/>
    <w:lvl w:ilvl="0" w:tplc="2E8AD8F8">
      <w:start w:val="1"/>
      <w:numFmt w:val="decimal"/>
      <w:lvlText w:val="13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E5175E3"/>
    <w:multiLevelType w:val="multilevel"/>
    <w:tmpl w:val="8EB8994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4937377"/>
    <w:multiLevelType w:val="hybridMultilevel"/>
    <w:tmpl w:val="C6BEDD78"/>
    <w:lvl w:ilvl="0" w:tplc="F2EAA68A">
      <w:start w:val="1"/>
      <w:numFmt w:val="decimal"/>
      <w:lvlText w:val="Приложение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057D31"/>
    <w:multiLevelType w:val="hybridMultilevel"/>
    <w:tmpl w:val="49EE7BD0"/>
    <w:lvl w:ilvl="0" w:tplc="691E064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6EA1733"/>
    <w:multiLevelType w:val="multilevel"/>
    <w:tmpl w:val="D7CC6812"/>
    <w:lvl w:ilvl="0">
      <w:start w:val="4"/>
      <w:numFmt w:val="decimal"/>
      <w:lvlText w:val="Статья %1."/>
      <w:lvlJc w:val="left"/>
      <w:pPr>
        <w:ind w:left="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6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C1861C4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9" w15:restartNumberingAfterBreak="0">
    <w:nsid w:val="2CFB6240"/>
    <w:multiLevelType w:val="hybridMultilevel"/>
    <w:tmpl w:val="44E80A66"/>
    <w:lvl w:ilvl="0" w:tplc="04190017">
      <w:start w:val="1"/>
      <w:numFmt w:val="lowerLetter"/>
      <w:lvlText w:val="%1)"/>
      <w:lvlJc w:val="left"/>
      <w:pPr>
        <w:ind w:left="2006" w:hanging="360"/>
      </w:pPr>
    </w:lvl>
    <w:lvl w:ilvl="1" w:tplc="04190019">
      <w:start w:val="1"/>
      <w:numFmt w:val="lowerLetter"/>
      <w:lvlText w:val="%2."/>
      <w:lvlJc w:val="left"/>
      <w:pPr>
        <w:ind w:left="2726" w:hanging="360"/>
      </w:pPr>
    </w:lvl>
    <w:lvl w:ilvl="2" w:tplc="0419001B">
      <w:start w:val="1"/>
      <w:numFmt w:val="lowerRoman"/>
      <w:lvlText w:val="%3."/>
      <w:lvlJc w:val="right"/>
      <w:pPr>
        <w:ind w:left="3446" w:hanging="180"/>
      </w:pPr>
    </w:lvl>
    <w:lvl w:ilvl="3" w:tplc="0419000F">
      <w:start w:val="1"/>
      <w:numFmt w:val="decimal"/>
      <w:lvlText w:val="%4."/>
      <w:lvlJc w:val="left"/>
      <w:pPr>
        <w:ind w:left="4166" w:hanging="360"/>
      </w:pPr>
    </w:lvl>
    <w:lvl w:ilvl="4" w:tplc="04190019">
      <w:start w:val="1"/>
      <w:numFmt w:val="lowerLetter"/>
      <w:lvlText w:val="%5."/>
      <w:lvlJc w:val="left"/>
      <w:pPr>
        <w:ind w:left="4886" w:hanging="360"/>
      </w:pPr>
    </w:lvl>
    <w:lvl w:ilvl="5" w:tplc="0419001B">
      <w:start w:val="1"/>
      <w:numFmt w:val="lowerRoman"/>
      <w:lvlText w:val="%6."/>
      <w:lvlJc w:val="right"/>
      <w:pPr>
        <w:ind w:left="5606" w:hanging="180"/>
      </w:pPr>
    </w:lvl>
    <w:lvl w:ilvl="6" w:tplc="0419000F">
      <w:start w:val="1"/>
      <w:numFmt w:val="decimal"/>
      <w:lvlText w:val="%7."/>
      <w:lvlJc w:val="left"/>
      <w:pPr>
        <w:ind w:left="6326" w:hanging="360"/>
      </w:pPr>
    </w:lvl>
    <w:lvl w:ilvl="7" w:tplc="04190019">
      <w:start w:val="1"/>
      <w:numFmt w:val="lowerLetter"/>
      <w:lvlText w:val="%8."/>
      <w:lvlJc w:val="left"/>
      <w:pPr>
        <w:ind w:left="7046" w:hanging="360"/>
      </w:pPr>
    </w:lvl>
    <w:lvl w:ilvl="8" w:tplc="0419001B">
      <w:start w:val="1"/>
      <w:numFmt w:val="lowerRoman"/>
      <w:lvlText w:val="%9."/>
      <w:lvlJc w:val="right"/>
      <w:pPr>
        <w:ind w:left="7766" w:hanging="180"/>
      </w:pPr>
    </w:lvl>
  </w:abstractNum>
  <w:abstractNum w:abstractNumId="20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21" w15:restartNumberingAfterBreak="0">
    <w:nsid w:val="2EEE231E"/>
    <w:multiLevelType w:val="hybridMultilevel"/>
    <w:tmpl w:val="CD6892F2"/>
    <w:lvl w:ilvl="0" w:tplc="75D00EA0">
      <w:start w:val="1"/>
      <w:numFmt w:val="decimal"/>
      <w:lvlText w:val="13.1.%1"/>
      <w:lvlJc w:val="left"/>
      <w:pPr>
        <w:ind w:left="108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24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6420F6"/>
    <w:multiLevelType w:val="multilevel"/>
    <w:tmpl w:val="7F2C54CA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26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6E8C4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31833A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5B800D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C9EF4C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D52CBD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0825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774FA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8A61A3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1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33" w15:restartNumberingAfterBreak="0">
    <w:nsid w:val="49950AD4"/>
    <w:multiLevelType w:val="hybridMultilevel"/>
    <w:tmpl w:val="447CBFE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2F2631F"/>
    <w:multiLevelType w:val="multilevel"/>
    <w:tmpl w:val="C7CEDBB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7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5F6500F"/>
    <w:multiLevelType w:val="hybridMultilevel"/>
    <w:tmpl w:val="44A03ED6"/>
    <w:lvl w:ilvl="0" w:tplc="0419000D">
      <w:start w:val="1"/>
      <w:numFmt w:val="bullet"/>
      <w:lvlText w:val=""/>
      <w:lvlJc w:val="left"/>
      <w:pPr>
        <w:ind w:left="272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7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86" w:hanging="360"/>
      </w:pPr>
      <w:rPr>
        <w:rFonts w:ascii="Wingdings" w:hAnsi="Wingdings" w:hint="default"/>
      </w:rPr>
    </w:lvl>
  </w:abstractNum>
  <w:abstractNum w:abstractNumId="41" w15:restartNumberingAfterBreak="0">
    <w:nsid w:val="6A4076EF"/>
    <w:multiLevelType w:val="multilevel"/>
    <w:tmpl w:val="1566660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lang w:val="en-US"/>
      </w:r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2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3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5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DAE4747"/>
    <w:multiLevelType w:val="hybridMultilevel"/>
    <w:tmpl w:val="4ED00BF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8" w15:restartNumberingAfterBreak="0">
    <w:nsid w:val="7F5F33A3"/>
    <w:multiLevelType w:val="multilevel"/>
    <w:tmpl w:val="914CBEF4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8"/>
  </w:num>
  <w:num w:numId="6">
    <w:abstractNumId w:val="42"/>
  </w:num>
  <w:num w:numId="7">
    <w:abstractNumId w:val="23"/>
  </w:num>
  <w:num w:numId="8">
    <w:abstractNumId w:val="31"/>
  </w:num>
  <w:num w:numId="9">
    <w:abstractNumId w:val="29"/>
  </w:num>
  <w:num w:numId="10">
    <w:abstractNumId w:val="5"/>
  </w:num>
  <w:num w:numId="11">
    <w:abstractNumId w:val="47"/>
  </w:num>
  <w:num w:numId="12">
    <w:abstractNumId w:val="33"/>
  </w:num>
  <w:num w:numId="13">
    <w:abstractNumId w:val="20"/>
  </w:num>
  <w:num w:numId="14">
    <w:abstractNumId w:val="38"/>
  </w:num>
  <w:num w:numId="15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5"/>
  </w:num>
  <w:num w:numId="18">
    <w:abstractNumId w:val="40"/>
  </w:num>
  <w:num w:numId="19">
    <w:abstractNumId w:val="6"/>
  </w:num>
  <w:num w:numId="20">
    <w:abstractNumId w:val="21"/>
  </w:num>
  <w:num w:numId="21">
    <w:abstractNumId w:val="22"/>
  </w:num>
  <w:num w:numId="22">
    <w:abstractNumId w:val="41"/>
  </w:num>
  <w:num w:numId="2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13"/>
  </w:num>
  <w:num w:numId="26">
    <w:abstractNumId w:val="35"/>
  </w:num>
  <w:num w:numId="27">
    <w:abstractNumId w:val="28"/>
  </w:num>
  <w:num w:numId="28">
    <w:abstractNumId w:val="24"/>
  </w:num>
  <w:num w:numId="29">
    <w:abstractNumId w:val="7"/>
  </w:num>
  <w:num w:numId="30">
    <w:abstractNumId w:val="39"/>
  </w:num>
  <w:num w:numId="31">
    <w:abstractNumId w:val="17"/>
  </w:num>
  <w:num w:numId="32">
    <w:abstractNumId w:val="9"/>
  </w:num>
  <w:num w:numId="33">
    <w:abstractNumId w:val="12"/>
  </w:num>
  <w:num w:numId="34">
    <w:abstractNumId w:val="16"/>
  </w:num>
  <w:num w:numId="35">
    <w:abstractNumId w:val="46"/>
  </w:num>
  <w:num w:numId="36">
    <w:abstractNumId w:val="14"/>
  </w:num>
  <w:num w:numId="37">
    <w:abstractNumId w:val="27"/>
  </w:num>
  <w:num w:numId="38">
    <w:abstractNumId w:val="34"/>
  </w:num>
  <w:num w:numId="39">
    <w:abstractNumId w:val="11"/>
  </w:num>
  <w:num w:numId="40">
    <w:abstractNumId w:val="8"/>
  </w:num>
  <w:num w:numId="41">
    <w:abstractNumId w:val="26"/>
  </w:num>
  <w:num w:numId="42">
    <w:abstractNumId w:val="44"/>
  </w:num>
  <w:num w:numId="43">
    <w:abstractNumId w:val="10"/>
  </w:num>
  <w:num w:numId="44">
    <w:abstractNumId w:val="4"/>
  </w:num>
  <w:num w:numId="45">
    <w:abstractNumId w:val="43"/>
  </w:num>
  <w:num w:numId="46">
    <w:abstractNumId w:val="15"/>
  </w:num>
  <w:num w:numId="47">
    <w:abstractNumId w:val="36"/>
  </w:num>
  <w:num w:numId="48">
    <w:abstractNumId w:val="18"/>
  </w:num>
  <w:num w:numId="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5"/>
    <w:lvlOverride w:ilvl="0">
      <w:startOverride w:val="1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1E4"/>
    <w:rsid w:val="000361E4"/>
    <w:rsid w:val="0012447A"/>
    <w:rsid w:val="00283DCD"/>
    <w:rsid w:val="003066FA"/>
    <w:rsid w:val="00310A4C"/>
    <w:rsid w:val="003B16DD"/>
    <w:rsid w:val="004A3E57"/>
    <w:rsid w:val="004C1DDB"/>
    <w:rsid w:val="006C68B0"/>
    <w:rsid w:val="0084309F"/>
    <w:rsid w:val="00955F50"/>
    <w:rsid w:val="009F7444"/>
    <w:rsid w:val="00A55A2A"/>
    <w:rsid w:val="00B34734"/>
    <w:rsid w:val="00BE2B66"/>
    <w:rsid w:val="00CB2E44"/>
    <w:rsid w:val="00D862FC"/>
    <w:rsid w:val="00DA5BCA"/>
    <w:rsid w:val="00E35191"/>
    <w:rsid w:val="00F539B1"/>
    <w:rsid w:val="00F66B39"/>
    <w:rsid w:val="00FB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739A9"/>
  <w15:chartTrackingRefBased/>
  <w15:docId w15:val="{6A6334F7-2489-46FD-88E0-9E1223E5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35191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E351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E351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E351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E3519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E3519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3519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3519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3519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3519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35191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E3519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E35191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E35191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E35191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E35191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E35191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E3519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E351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rsid w:val="00E3519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E35191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E35191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E35191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E35191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E35191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E35191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E35191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E35191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E35191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E35191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E35191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E35191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E35191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E35191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E35191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E35191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E35191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E35191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E35191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E3519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E35191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E35191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E35191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c">
    <w:name w:val="Emphasis"/>
    <w:uiPriority w:val="20"/>
    <w:qFormat/>
    <w:rsid w:val="00E35191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E35191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E35191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E35191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E35191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E35191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E35191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E35191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E35191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E35191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E35191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E35191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E35191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E35191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E35191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E35191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E35191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E3519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E3519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E35191"/>
    <w:rPr>
      <w:i/>
      <w:iCs/>
    </w:rPr>
  </w:style>
  <w:style w:type="character" w:styleId="aff9">
    <w:name w:val="Subtle Reference"/>
    <w:basedOn w:val="a1"/>
    <w:uiPriority w:val="31"/>
    <w:qFormat/>
    <w:rsid w:val="00E35191"/>
    <w:rPr>
      <w:smallCaps/>
    </w:rPr>
  </w:style>
  <w:style w:type="paragraph" w:styleId="affa">
    <w:name w:val="Title"/>
    <w:basedOn w:val="a0"/>
    <w:link w:val="affb"/>
    <w:uiPriority w:val="10"/>
    <w:unhideWhenUsed/>
    <w:rsid w:val="00E3519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rsid w:val="00E35191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E35191"/>
    <w:pPr>
      <w:tabs>
        <w:tab w:val="right" w:leader="dot" w:pos="8630"/>
      </w:tabs>
      <w:spacing w:after="40" w:line="240" w:lineRule="auto"/>
    </w:pPr>
    <w:rPr>
      <w:smallCaps/>
      <w:color w:val="ED7D31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E35191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E35191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E35191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E35191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E35191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E35191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E35191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E35191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E35191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E35191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E35191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E35191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E35191"/>
    <w:rPr>
      <w:color w:val="808080"/>
    </w:rPr>
  </w:style>
  <w:style w:type="character" w:styleId="afff1">
    <w:name w:val="page number"/>
    <w:basedOn w:val="a1"/>
    <w:rsid w:val="00E35191"/>
  </w:style>
  <w:style w:type="paragraph" w:customStyle="1" w:styleId="ConsNormal">
    <w:name w:val="ConsNormal Знак"/>
    <w:link w:val="ConsNormal0"/>
    <w:rsid w:val="00E351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E35191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E35191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E35191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E35191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E351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E35191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E35191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E3519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E351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E35191"/>
    <w:rPr>
      <w:vertAlign w:val="superscript"/>
    </w:rPr>
  </w:style>
  <w:style w:type="paragraph" w:styleId="afff8">
    <w:name w:val="Document Map"/>
    <w:basedOn w:val="a0"/>
    <w:link w:val="afff9"/>
    <w:semiHidden/>
    <w:rsid w:val="00E35191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E3519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basedOn w:val="a0"/>
    <w:link w:val="afffb"/>
    <w:uiPriority w:val="34"/>
    <w:qFormat/>
    <w:rsid w:val="00E35191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E35191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E35191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E35191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E35191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E35191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basedOn w:val="a1"/>
    <w:link w:val="afffa"/>
    <w:uiPriority w:val="34"/>
    <w:locked/>
    <w:rsid w:val="00E35191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E3519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Revision"/>
    <w:hidden/>
    <w:uiPriority w:val="99"/>
    <w:semiHidden/>
    <w:rsid w:val="00E35191"/>
    <w:pPr>
      <w:spacing w:after="0" w:line="240" w:lineRule="auto"/>
    </w:pPr>
    <w:rPr>
      <w:rFonts w:eastAsiaTheme="minorEastAsia"/>
      <w:sz w:val="20"/>
      <w:lang w:eastAsia="ru-RU"/>
    </w:rPr>
  </w:style>
  <w:style w:type="paragraph" w:styleId="affff2">
    <w:name w:val="Body Text Indent"/>
    <w:basedOn w:val="a0"/>
    <w:link w:val="affff3"/>
    <w:uiPriority w:val="99"/>
    <w:semiHidden/>
    <w:unhideWhenUsed/>
    <w:rsid w:val="00E35191"/>
    <w:pPr>
      <w:spacing w:after="120"/>
      <w:ind w:left="283"/>
    </w:pPr>
  </w:style>
  <w:style w:type="character" w:customStyle="1" w:styleId="affff3">
    <w:name w:val="Основной текст с отступом Знак"/>
    <w:basedOn w:val="a1"/>
    <w:link w:val="affff2"/>
    <w:uiPriority w:val="99"/>
    <w:semiHidden/>
    <w:rsid w:val="00E35191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E35191"/>
    <w:pPr>
      <w:numPr>
        <w:ilvl w:val="1"/>
        <w:numId w:val="21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plusgroup.ru/kso/ethics/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12051</Words>
  <Characters>68697</Characters>
  <Application>Microsoft Office Word</Application>
  <DocSecurity>0</DocSecurity>
  <Lines>572</Lines>
  <Paragraphs>161</Paragraphs>
  <ScaleCrop>false</ScaleCrop>
  <Company/>
  <LinksUpToDate>false</LinksUpToDate>
  <CharactersWithSpaces>80587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4</cp:revision>
  <dcterms:created xsi:type="dcterms:W3CDTF">2024-10-14T03:51:00Z</dcterms:created>
  <dcterms:modified xsi:type="dcterms:W3CDTF">2024-10-14T04:07:00Z</dcterms:modified>
</cp:coreProperties>
</file>